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8EB6B" w14:textId="77777777" w:rsidR="00F24837" w:rsidRPr="00163A19" w:rsidRDefault="00F24837" w:rsidP="00F24837">
      <w:pPr>
        <w:pStyle w:val="berschrift2Dunkelblau"/>
        <w:spacing w:before="120"/>
        <w:rPr>
          <w:rFonts w:ascii="Arial" w:hAnsi="Arial" w:cs="Arial"/>
          <w:color w:val="auto"/>
        </w:rPr>
      </w:pPr>
      <w:r w:rsidRPr="00163A19">
        <w:rPr>
          <w:rFonts w:ascii="Arial" w:hAnsi="Arial" w:cs="Arial"/>
          <w:color w:val="auto"/>
        </w:rPr>
        <w:t>HKB a: Beraten und Bedienen der Kundinnen und Kunden</w:t>
      </w:r>
    </w:p>
    <w:p w14:paraId="149C343A" w14:textId="77777777" w:rsidR="00F24837" w:rsidRPr="00163A19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163A19" w:rsidRDefault="00F24837" w:rsidP="00F24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 w:rsidRPr="00163A19">
        <w:rPr>
          <w:rFonts w:ascii="Arial" w:hAnsi="Arial" w:cs="Arial"/>
          <w:b/>
          <w:bCs/>
        </w:rPr>
        <w:t>Kundensituation</w:t>
      </w:r>
    </w:p>
    <w:p w14:paraId="2904CAC2" w14:textId="5099A01B" w:rsidR="007D447F" w:rsidRDefault="007D447F" w:rsidP="007D4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</w:p>
    <w:p w14:paraId="77ABE2C7" w14:textId="77777777" w:rsidR="007A7BF9" w:rsidRDefault="007A7BF9" w:rsidP="007D4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</w:p>
    <w:p w14:paraId="5C3798D4" w14:textId="77777777" w:rsidR="007A7BF9" w:rsidRPr="00163A19" w:rsidRDefault="007A7BF9" w:rsidP="007D4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</w:p>
    <w:p w14:paraId="2A136757" w14:textId="77777777" w:rsidR="00F24837" w:rsidRPr="00163A19" w:rsidRDefault="00F24837" w:rsidP="00F24837">
      <w:pPr>
        <w:rPr>
          <w:rFonts w:ascii="Arial" w:hAnsi="Arial" w:cs="Arial"/>
          <w:b/>
          <w:bCs/>
          <w:u w:val="single"/>
          <w:lang w:val="de-D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F24837" w:rsidRPr="00163A19" w14:paraId="7CB61446" w14:textId="77777777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163A19">
              <w:rPr>
                <w:rFonts w:ascii="Arial" w:hAnsi="Arial" w:cs="Arial"/>
                <w:b/>
                <w:bCs/>
                <w:lang w:val="de-DE"/>
              </w:rPr>
              <w:t>Name / Vorname / Nummer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163A19">
              <w:rPr>
                <w:rFonts w:ascii="Arial" w:hAnsi="Arial" w:cs="Arial"/>
                <w:b/>
                <w:bCs/>
                <w:lang w:val="de-DE"/>
              </w:rPr>
              <w:t>Datum / Beginn / Ende</w:t>
            </w:r>
          </w:p>
        </w:tc>
      </w:tr>
      <w:tr w:rsidR="00F24837" w:rsidRPr="00163A19" w14:paraId="4293F60F" w14:textId="77777777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163A19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163A19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.....................................................................................................................</w:t>
            </w:r>
          </w:p>
        </w:tc>
      </w:tr>
    </w:tbl>
    <w:p w14:paraId="41536F45" w14:textId="77777777" w:rsidR="00F24837" w:rsidRPr="00163A19" w:rsidRDefault="00F24837" w:rsidP="00F24837">
      <w:pPr>
        <w:rPr>
          <w:rFonts w:ascii="Arial" w:hAnsi="Arial" w:cs="Arial"/>
          <w:b/>
          <w:bCs/>
        </w:rPr>
      </w:pPr>
    </w:p>
    <w:p w14:paraId="040AC63C" w14:textId="77777777" w:rsidR="00C165EF" w:rsidRPr="00163A19" w:rsidRDefault="00C165EF" w:rsidP="00C165EF">
      <w:pPr>
        <w:rPr>
          <w:rFonts w:ascii="Arial" w:hAnsi="Arial" w:cs="Arial"/>
          <w:b/>
          <w:bCs/>
        </w:rPr>
      </w:pPr>
      <w:r w:rsidRPr="00163A19">
        <w:rPr>
          <w:rFonts w:ascii="Arial" w:hAnsi="Arial" w:cs="Arial"/>
          <w:b/>
          <w:bCs/>
        </w:rPr>
        <w:t>Informationen zum Ablauf</w:t>
      </w:r>
    </w:p>
    <w:p w14:paraId="2C63A92A" w14:textId="77777777" w:rsidR="00C165EF" w:rsidRPr="00163A19" w:rsidRDefault="00C165EF" w:rsidP="00C165EF">
      <w:pPr>
        <w:spacing w:before="120"/>
        <w:rPr>
          <w:rFonts w:ascii="Arial" w:hAnsi="Arial" w:cs="Arial"/>
        </w:rPr>
      </w:pPr>
      <w:bookmarkStart w:id="0" w:name="_Hlk150347701"/>
      <w:r w:rsidRPr="00163A19">
        <w:rPr>
          <w:rFonts w:ascii="Arial" w:hAnsi="Arial" w:cs="Arial"/>
        </w:rPr>
        <w:t>Es handelt sich beim Rollenspiel um eine neue Beratungssituation, d.h. es sind keine Informationen aus anderen Aufgabestellungen und anderen Positionen für die Lösung relevant.</w:t>
      </w:r>
    </w:p>
    <w:p w14:paraId="065D8109" w14:textId="052AB05A" w:rsidR="00C165EF" w:rsidRPr="00163A19" w:rsidRDefault="00C165EF" w:rsidP="00C165EF">
      <w:pPr>
        <w:spacing w:before="120"/>
        <w:rPr>
          <w:rFonts w:ascii="Arial" w:hAnsi="Arial" w:cs="Arial"/>
        </w:rPr>
      </w:pPr>
      <w:r w:rsidRPr="00163A19">
        <w:rPr>
          <w:rFonts w:ascii="Arial" w:hAnsi="Arial" w:cs="Arial"/>
        </w:rPr>
        <w:t xml:space="preserve">Das Gespräch dauert </w:t>
      </w:r>
      <w:r w:rsidRPr="00163A19">
        <w:rPr>
          <w:rFonts w:ascii="Arial" w:hAnsi="Arial" w:cs="Arial"/>
          <w:b/>
          <w:bCs/>
        </w:rPr>
        <w:t>rund 1</w:t>
      </w:r>
      <w:r w:rsidR="000A191F" w:rsidRPr="00163A19">
        <w:rPr>
          <w:rFonts w:ascii="Arial" w:hAnsi="Arial" w:cs="Arial"/>
          <w:b/>
          <w:bCs/>
        </w:rPr>
        <w:t>0</w:t>
      </w:r>
      <w:r w:rsidRPr="00163A19">
        <w:rPr>
          <w:rFonts w:ascii="Arial" w:hAnsi="Arial" w:cs="Arial"/>
          <w:b/>
          <w:bCs/>
        </w:rPr>
        <w:t xml:space="preserve"> Minuten</w:t>
      </w:r>
      <w:r w:rsidRPr="00163A19">
        <w:rPr>
          <w:rFonts w:ascii="Arial" w:hAnsi="Arial" w:cs="Arial"/>
        </w:rPr>
        <w:t xml:space="preserve"> und enthält folgende Punkte (total </w:t>
      </w:r>
      <w:r w:rsidR="630029C9" w:rsidRPr="00163A19">
        <w:rPr>
          <w:rFonts w:ascii="Arial" w:hAnsi="Arial" w:cs="Arial"/>
        </w:rPr>
        <w:t>drei</w:t>
      </w:r>
      <w:r w:rsidRPr="00163A19">
        <w:rPr>
          <w:rFonts w:ascii="Arial" w:hAnsi="Arial" w:cs="Arial"/>
        </w:rPr>
        <w:t xml:space="preserve"> Gespräche Position 1; 45 Min</w:t>
      </w:r>
      <w:r w:rsidR="002872E6" w:rsidRPr="00163A19">
        <w:rPr>
          <w:rFonts w:ascii="Arial" w:hAnsi="Arial" w:cs="Arial"/>
        </w:rPr>
        <w:t>uten</w:t>
      </w:r>
      <w:r w:rsidRPr="00163A19">
        <w:rPr>
          <w:rFonts w:ascii="Arial" w:hAnsi="Arial" w:cs="Arial"/>
        </w:rPr>
        <w:t>):</w:t>
      </w:r>
    </w:p>
    <w:p w14:paraId="4C2BE267" w14:textId="77777777" w:rsidR="00C165EF" w:rsidRPr="00163A19" w:rsidRDefault="00C165EF" w:rsidP="00C165EF">
      <w:pPr>
        <w:rPr>
          <w:rFonts w:ascii="Arial" w:hAnsi="Arial" w:cs="Arial"/>
        </w:rPr>
      </w:pPr>
    </w:p>
    <w:p w14:paraId="4A9962BB" w14:textId="5F01AD04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Vorgängig: Rollenklärung PEX (wer übernimmt welche Rolle)</w:t>
      </w:r>
    </w:p>
    <w:p w14:paraId="796D8D8D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7327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Darlegung der Problemstellung durch Kundschaft </w:t>
      </w:r>
    </w:p>
    <w:bookmarkEnd w:id="0"/>
    <w:p w14:paraId="7ADC5075" w14:textId="45259881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Abklärungen zu Bedürfnissen nach LINDAA</w:t>
      </w:r>
      <w:r w:rsidR="00151BE7">
        <w:rPr>
          <w:rFonts w:ascii="Arial" w:hAnsi="Arial" w:cs="Arial"/>
        </w:rPr>
        <w:t>F</w:t>
      </w:r>
      <w:r w:rsidR="00C165EF" w:rsidRPr="00163A19">
        <w:rPr>
          <w:rFonts w:ascii="Arial" w:hAnsi="Arial" w:cs="Arial"/>
        </w:rPr>
        <w:t>F (für wen, wie lange…)</w:t>
      </w:r>
    </w:p>
    <w:p w14:paraId="71078A9E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Verkaufshandlung </w:t>
      </w:r>
    </w:p>
    <w:p w14:paraId="495DC1D0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Ein Einwand der Kundin / des Kunden </w:t>
      </w:r>
    </w:p>
    <w:p w14:paraId="2CE1307D" w14:textId="2888E55B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Reaktion auf Einwand / Fortsetzung Verkaufshandlung, inkl. Anwendung </w:t>
      </w:r>
    </w:p>
    <w:p w14:paraId="560E02C7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min. 1 Therapieergänzung (Produkt, Tipps)</w:t>
      </w:r>
    </w:p>
    <w:p w14:paraId="728D5E30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6854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min. 1 Vorschlag zur Prävention</w:t>
      </w:r>
    </w:p>
    <w:p w14:paraId="346345BC" w14:textId="77777777" w:rsidR="00C165EF" w:rsidRPr="00163A19" w:rsidRDefault="00E63BF1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C165EF" w:rsidRPr="00163A19">
        <w:rPr>
          <w:rFonts w:ascii="Arial" w:hAnsi="Arial" w:cs="Arial"/>
        </w:rPr>
        <w:t xml:space="preserve"> Verkaufsabschluss, Nachsorgeangebot</w:t>
      </w:r>
    </w:p>
    <w:p w14:paraId="5F76FF28" w14:textId="77777777" w:rsidR="00C165EF" w:rsidRPr="00163A19" w:rsidRDefault="00C165EF" w:rsidP="00C165EF">
      <w:pPr>
        <w:rPr>
          <w:rFonts w:ascii="Arial" w:hAnsi="Arial" w:cs="Arial"/>
        </w:rPr>
      </w:pPr>
    </w:p>
    <w:p w14:paraId="732794C5" w14:textId="5E7468A3" w:rsidR="00C165EF" w:rsidRPr="00163A19" w:rsidRDefault="00C165EF" w:rsidP="00C165EF">
      <w:pPr>
        <w:rPr>
          <w:rFonts w:ascii="Arial" w:hAnsi="Arial" w:cs="Arial"/>
          <w:b/>
          <w:bCs/>
        </w:rPr>
      </w:pPr>
      <w:r w:rsidRPr="00163A19">
        <w:rPr>
          <w:rFonts w:ascii="Arial" w:hAnsi="Arial" w:cs="Arial"/>
          <w:b/>
          <w:bCs/>
        </w:rPr>
        <w:t xml:space="preserve">Benötigte Unterlagen/Materialien </w:t>
      </w:r>
    </w:p>
    <w:p w14:paraId="50833157" w14:textId="550256F0" w:rsidR="00C165EF" w:rsidRPr="00163A19" w:rsidRDefault="00C165EF" w:rsidP="00C165EF">
      <w:pPr>
        <w:spacing w:before="120"/>
        <w:rPr>
          <w:rFonts w:ascii="Arial" w:hAnsi="Arial" w:cs="Arial"/>
        </w:rPr>
      </w:pPr>
    </w:p>
    <w:p w14:paraId="6BB8A4DF" w14:textId="77777777" w:rsidR="00AC52E0" w:rsidRDefault="00AC52E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E299D30" w14:textId="48AECC93" w:rsidR="00706480" w:rsidRPr="002B0959" w:rsidRDefault="00706480" w:rsidP="00EF6938">
      <w:pPr>
        <w:spacing w:after="120"/>
        <w:rPr>
          <w:rFonts w:ascii="Arial" w:hAnsi="Arial" w:cs="Arial"/>
          <w:b/>
          <w:bCs/>
        </w:rPr>
      </w:pPr>
      <w:r w:rsidRPr="002B0959">
        <w:rPr>
          <w:rFonts w:ascii="Arial" w:hAnsi="Arial" w:cs="Arial"/>
          <w:b/>
          <w:bCs/>
        </w:rPr>
        <w:lastRenderedPageBreak/>
        <w:t xml:space="preserve">Informationen </w:t>
      </w:r>
      <w:r w:rsidR="008C4EA7">
        <w:rPr>
          <w:rFonts w:ascii="Arial" w:hAnsi="Arial" w:cs="Arial"/>
          <w:b/>
          <w:bCs/>
        </w:rPr>
        <w:t>zum</w:t>
      </w:r>
      <w:r w:rsidRPr="002B0959">
        <w:rPr>
          <w:rFonts w:ascii="Arial" w:hAnsi="Arial" w:cs="Arial"/>
          <w:b/>
          <w:bCs/>
        </w:rPr>
        <w:t xml:space="preserve"> Rollenspiel</w:t>
      </w:r>
    </w:p>
    <w:tbl>
      <w:tblPr>
        <w:tblStyle w:val="Tabellenraster"/>
        <w:tblW w:w="15924" w:type="dxa"/>
        <w:tblInd w:w="-431" w:type="dxa"/>
        <w:tblLook w:val="04A0" w:firstRow="1" w:lastRow="0" w:firstColumn="1" w:lastColumn="0" w:noHBand="0" w:noVBand="1"/>
      </w:tblPr>
      <w:tblGrid>
        <w:gridCol w:w="380"/>
        <w:gridCol w:w="3447"/>
        <w:gridCol w:w="425"/>
        <w:gridCol w:w="3827"/>
        <w:gridCol w:w="7845"/>
      </w:tblGrid>
      <w:tr w:rsidR="00F24837" w:rsidRPr="00163A19" w14:paraId="54B49701" w14:textId="77777777" w:rsidTr="00463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</w:tcPr>
          <w:p w14:paraId="2A38B47D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3D4B9079" w:rsidR="00F24837" w:rsidRPr="00163A19" w:rsidRDefault="006A71DC" w:rsidP="00CA3AEE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Frage Kandidat/in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Pr="00163A19" w:rsidRDefault="00F24837" w:rsidP="00CA3AEE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Ja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77777777" w:rsidR="00F24837" w:rsidRPr="00163A19" w:rsidRDefault="00F24837" w:rsidP="00CA3AEE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Antworten PEX / </w:t>
            </w:r>
            <w:r w:rsidRPr="00163A19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77777777" w:rsidR="00F24837" w:rsidRPr="00163A19" w:rsidRDefault="00F24837" w:rsidP="00CA3AEE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Bemerkungen</w:t>
            </w:r>
          </w:p>
        </w:tc>
      </w:tr>
      <w:tr w:rsidR="001A61BA" w:rsidRPr="00163A19" w14:paraId="33D5CF76" w14:textId="77777777" w:rsidTr="0012357F">
        <w:trPr>
          <w:trHeight w:val="1020"/>
        </w:trPr>
        <w:tc>
          <w:tcPr>
            <w:tcW w:w="380" w:type="dxa"/>
            <w:shd w:val="clear" w:color="auto" w:fill="F2F2F2" w:themeFill="background1" w:themeFillShade="F2"/>
          </w:tcPr>
          <w:p w14:paraId="1796E24C" w14:textId="77777777" w:rsidR="001A61BA" w:rsidRPr="00163A19" w:rsidRDefault="001A61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44E16" w14:textId="162465C7" w:rsidR="001A61BA" w:rsidRPr="00163A19" w:rsidRDefault="001A61BA" w:rsidP="00021AA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Einleitung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4589E" w14:textId="77777777" w:rsidR="001A61BA" w:rsidRPr="00163A19" w:rsidRDefault="001A61BA" w:rsidP="00CA3A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868D5" w14:textId="55CE0C41" w:rsidR="001A61BA" w:rsidRPr="00720A3E" w:rsidRDefault="001A61BA" w:rsidP="007D1731">
            <w:pPr>
              <w:pStyle w:val="Listenabsatz"/>
              <w:ind w:left="439"/>
              <w:rPr>
                <w:rFonts w:ascii="Arial" w:hAnsi="Arial" w:cs="Arial"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A9F7F" w14:textId="77777777" w:rsidR="001A61BA" w:rsidRPr="00163A19" w:rsidRDefault="001A61BA" w:rsidP="00CA3AEE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F24837" w:rsidRPr="00163A19" w14:paraId="30D9DF7D" w14:textId="77777777" w:rsidTr="0012357F">
        <w:trPr>
          <w:cantSplit/>
          <w:trHeight w:val="1020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6A3467E" w:rsidR="00F24837" w:rsidRPr="00163A19" w:rsidRDefault="00F248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  <w:b/>
                <w:bCs/>
              </w:rPr>
              <w:t>Begrüssung/GWP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vAlign w:val="center"/>
          </w:tcPr>
          <w:p w14:paraId="59D9D9A8" w14:textId="640A182E" w:rsidR="00F24837" w:rsidRPr="00163A19" w:rsidRDefault="00F24837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Begrüss</w:t>
            </w:r>
            <w:r w:rsidR="00F05832" w:rsidRPr="00163A19">
              <w:rPr>
                <w:rFonts w:ascii="Arial" w:hAnsi="Arial" w:cs="Arial"/>
              </w:rPr>
              <w:t>ung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7FF69F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24FD83" w14:textId="4E1F08A9" w:rsidR="00F24837" w:rsidRPr="00163A19" w:rsidRDefault="00F24837" w:rsidP="00CC19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vAlign w:val="center"/>
          </w:tcPr>
          <w:p w14:paraId="6BAB9757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2BCC457F" w14:textId="77777777" w:rsidTr="008C4EA7">
        <w:trPr>
          <w:cantSplit/>
          <w:trHeight w:val="1764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315F940E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2802072C" w:rsidR="00F24837" w:rsidRPr="00163A19" w:rsidRDefault="00F24837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Anliegen/Grund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F24837" w:rsidRPr="00163A19" w:rsidRDefault="00F24837" w:rsidP="00AC52E0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19CC8EC3" w:rsidR="00B109CA" w:rsidRPr="00B109CA" w:rsidRDefault="00B109CA" w:rsidP="007D173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412B0B09" w14:textId="77777777" w:rsidTr="0012357F">
        <w:trPr>
          <w:cantSplit/>
          <w:trHeight w:val="1474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5692DDD8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0B31F8EB" w:rsidR="00F24837" w:rsidRPr="00163A19" w:rsidRDefault="00F24837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Identifikation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F24837" w:rsidRPr="00163A19" w:rsidRDefault="00F24837" w:rsidP="00AC52E0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2B0705A6" w:rsidR="00F24837" w:rsidRPr="00163A19" w:rsidRDefault="00F24837" w:rsidP="007D173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AF0A79" w:rsidRPr="00163A19" w:rsidRDefault="00AF0A79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134CC95E" w14:textId="77777777" w:rsidTr="0012357F">
        <w:trPr>
          <w:cantSplit/>
          <w:trHeight w:val="1020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2B5325BF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E32F" w14:textId="77777777" w:rsidR="00F24837" w:rsidRPr="00163A19" w:rsidRDefault="00F24837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Andere Medikamente / was bereits unternommen wurde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50E7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64B1" w14:textId="47708A3F" w:rsidR="00F24837" w:rsidRPr="00163A19" w:rsidRDefault="00F24837" w:rsidP="007D173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ABAD" w14:textId="77777777" w:rsidR="00F24837" w:rsidRPr="00163A19" w:rsidRDefault="00F24837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F24837" w:rsidRPr="00163A19" w14:paraId="60C39BEB" w14:textId="77777777" w:rsidTr="0012357F">
        <w:trPr>
          <w:cantSplit/>
          <w:trHeight w:val="1020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03D5D380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1F7964" w14:textId="108679E9" w:rsidR="00F24837" w:rsidRPr="00163A19" w:rsidRDefault="00F24837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Risikosituationen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80CB63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07A1E8" w14:textId="3A16CF75" w:rsidR="00F24837" w:rsidRPr="00163A19" w:rsidRDefault="00F24837" w:rsidP="007D173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DB0E63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</w:tbl>
    <w:p w14:paraId="18FF1FB6" w14:textId="77777777" w:rsidR="00791B1F" w:rsidRDefault="00791B1F">
      <w:r>
        <w:br w:type="page"/>
      </w:r>
    </w:p>
    <w:tbl>
      <w:tblPr>
        <w:tblStyle w:val="Tabellenraster"/>
        <w:tblW w:w="15877" w:type="dxa"/>
        <w:tblInd w:w="-431" w:type="dxa"/>
        <w:tblLook w:val="04A0" w:firstRow="1" w:lastRow="0" w:firstColumn="1" w:lastColumn="0" w:noHBand="0" w:noVBand="1"/>
      </w:tblPr>
      <w:tblGrid>
        <w:gridCol w:w="380"/>
        <w:gridCol w:w="3447"/>
        <w:gridCol w:w="436"/>
        <w:gridCol w:w="3824"/>
        <w:gridCol w:w="7790"/>
      </w:tblGrid>
      <w:tr w:rsidR="00791B1F" w:rsidRPr="00163A19" w14:paraId="3E68C3EB" w14:textId="77777777" w:rsidTr="003B5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0E029BDF" w14:textId="77777777" w:rsidR="00791B1F" w:rsidRPr="00163A19" w:rsidRDefault="00791B1F" w:rsidP="00791B1F">
            <w:pPr>
              <w:ind w:left="113" w:right="113"/>
              <w:jc w:val="center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26E8A" w14:textId="789F5E5B" w:rsidR="00791B1F" w:rsidRPr="00163A19" w:rsidRDefault="00791B1F" w:rsidP="00791B1F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Frage Kandidat/in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76445" w14:textId="14F3CF7C" w:rsidR="00791B1F" w:rsidRPr="00163A19" w:rsidRDefault="00791B1F" w:rsidP="00791B1F">
            <w:pPr>
              <w:jc w:val="center"/>
              <w:rPr>
                <w:rFonts w:ascii="Segoe UI Symbol" w:hAnsi="Segoe UI Symbol" w:cs="Segoe UI Symbol"/>
              </w:rPr>
            </w:pPr>
            <w:r w:rsidRPr="00163A19">
              <w:rPr>
                <w:rFonts w:ascii="Arial" w:hAnsi="Arial" w:cs="Arial"/>
              </w:rPr>
              <w:t>Ja</w:t>
            </w:r>
          </w:p>
        </w:tc>
        <w:tc>
          <w:tcPr>
            <w:tcW w:w="3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E977E" w14:textId="686B81D0" w:rsidR="00791B1F" w:rsidRPr="00B901F5" w:rsidRDefault="00791B1F" w:rsidP="00B901F5">
            <w:pPr>
              <w:jc w:val="center"/>
              <w:rPr>
                <w:rFonts w:ascii="Arial" w:hAnsi="Arial" w:cs="Arial"/>
                <w:b w:val="0"/>
              </w:rPr>
            </w:pPr>
            <w:r w:rsidRPr="00B901F5">
              <w:rPr>
                <w:rFonts w:ascii="Arial" w:hAnsi="Arial" w:cs="Arial"/>
              </w:rPr>
              <w:t xml:space="preserve">Antworten PEX / </w:t>
            </w:r>
            <w:r w:rsidRPr="00B901F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9669E1" w14:textId="7F600A7C" w:rsidR="00791B1F" w:rsidRPr="00163A19" w:rsidRDefault="00791B1F" w:rsidP="00B901F5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Bemerkungen</w:t>
            </w:r>
          </w:p>
        </w:tc>
      </w:tr>
      <w:bookmarkEnd w:id="2"/>
      <w:bookmarkEnd w:id="3"/>
      <w:tr w:rsidR="00791B1F" w:rsidRPr="00163A19" w14:paraId="595F2305" w14:textId="77777777" w:rsidTr="003B5279">
        <w:trPr>
          <w:cantSplit/>
          <w:trHeight w:val="680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4B4169CD" w14:textId="0A0CCCF7" w:rsidR="00791B1F" w:rsidRPr="00163A19" w:rsidRDefault="00791B1F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  <w:r w:rsidRPr="00163A19">
              <w:rPr>
                <w:rFonts w:ascii="Arial" w:hAnsi="Arial" w:cs="Arial"/>
                <w:b/>
                <w:bCs/>
              </w:rPr>
              <w:t>LINDAAFF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84B8BD" w14:textId="77777777" w:rsidR="00791B1F" w:rsidRPr="00163A19" w:rsidRDefault="00791B1F" w:rsidP="00791B1F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Lokalisierung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AFE747" w14:textId="77777777" w:rsidR="00791B1F" w:rsidRPr="00163A19" w:rsidRDefault="00791B1F" w:rsidP="00791B1F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C48669C" w14:textId="18218CE1" w:rsidR="00791B1F" w:rsidRPr="007D1731" w:rsidRDefault="00791B1F" w:rsidP="007D1731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954403" w14:textId="77777777" w:rsidR="00791B1F" w:rsidRPr="00163A19" w:rsidRDefault="00791B1F" w:rsidP="00791B1F">
            <w:pPr>
              <w:rPr>
                <w:rFonts w:ascii="Arial" w:hAnsi="Arial" w:cs="Arial"/>
              </w:rPr>
            </w:pPr>
          </w:p>
        </w:tc>
      </w:tr>
      <w:tr w:rsidR="00791B1F" w:rsidRPr="00163A19" w14:paraId="6AA96FCE" w14:textId="77777777" w:rsidTr="003B5279">
        <w:trPr>
          <w:cantSplit/>
          <w:trHeight w:val="680"/>
        </w:trPr>
        <w:tc>
          <w:tcPr>
            <w:tcW w:w="380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31CF614A" w14:textId="3972F424" w:rsidR="00791B1F" w:rsidRPr="00163A19" w:rsidRDefault="00791B1F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4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D431FD" w14:textId="7659112C" w:rsidR="00791B1F" w:rsidRPr="00163A19" w:rsidRDefault="00791B1F" w:rsidP="00791B1F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Intensität/Schmerzskala</w:t>
            </w:r>
          </w:p>
        </w:tc>
        <w:tc>
          <w:tcPr>
            <w:tcW w:w="43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68EBC83" w14:textId="77777777" w:rsidR="00791B1F" w:rsidRPr="00163A19" w:rsidRDefault="00791B1F" w:rsidP="00791B1F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CE29BF8" w14:textId="457A4DD4" w:rsidR="00791B1F" w:rsidRPr="007D1731" w:rsidRDefault="00791B1F" w:rsidP="007D1731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C8663A5" w14:textId="77777777" w:rsidR="00791B1F" w:rsidRPr="00163A19" w:rsidRDefault="00791B1F" w:rsidP="00791B1F">
            <w:pPr>
              <w:rPr>
                <w:rFonts w:ascii="Arial" w:hAnsi="Arial" w:cs="Arial"/>
              </w:rPr>
            </w:pPr>
          </w:p>
        </w:tc>
      </w:tr>
      <w:tr w:rsidR="00791B1F" w:rsidRPr="00163A19" w14:paraId="0312002D" w14:textId="77777777" w:rsidTr="003B5279">
        <w:trPr>
          <w:cantSplit/>
          <w:trHeight w:val="2337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01331AE4" w14:textId="1C52B881" w:rsidR="00791B1F" w:rsidRPr="00163A19" w:rsidRDefault="00791B1F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882" w14:textId="77777777" w:rsidR="00791B1F" w:rsidRPr="00163A19" w:rsidRDefault="00791B1F" w:rsidP="00791B1F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Natur und Art der Beschwerde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42A5" w14:textId="77777777" w:rsidR="00791B1F" w:rsidRPr="00163A19" w:rsidRDefault="00791B1F" w:rsidP="00791B1F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761A" w14:textId="23E7B1F7" w:rsidR="00791B1F" w:rsidRPr="007D1731" w:rsidRDefault="00791B1F" w:rsidP="007D1731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D19B" w14:textId="77777777" w:rsidR="00791B1F" w:rsidRPr="00163A19" w:rsidRDefault="00791B1F" w:rsidP="00791B1F">
            <w:pPr>
              <w:rPr>
                <w:rFonts w:ascii="Arial" w:hAnsi="Arial" w:cs="Arial"/>
              </w:rPr>
            </w:pPr>
          </w:p>
        </w:tc>
      </w:tr>
      <w:tr w:rsidR="00791B1F" w:rsidRPr="00163A19" w14:paraId="2EB87133" w14:textId="77777777" w:rsidTr="003B5279">
        <w:trPr>
          <w:cantSplit/>
          <w:trHeight w:val="1098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649D8228" w14:textId="1665CF35" w:rsidR="00791B1F" w:rsidRPr="00163A19" w:rsidRDefault="00791B1F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2123" w14:textId="77777777" w:rsidR="00791B1F" w:rsidRPr="00163A19" w:rsidRDefault="00791B1F" w:rsidP="00791B1F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Dauer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EF5B7" w14:textId="77777777" w:rsidR="00791B1F" w:rsidRPr="00163A19" w:rsidRDefault="00791B1F" w:rsidP="00791B1F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1138" w14:textId="44CA0ECD" w:rsidR="00791B1F" w:rsidRPr="007D1731" w:rsidRDefault="00791B1F" w:rsidP="007D1731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283D5" w14:textId="77777777" w:rsidR="00791B1F" w:rsidRPr="00163A19" w:rsidRDefault="00791B1F" w:rsidP="00791B1F">
            <w:pPr>
              <w:rPr>
                <w:rFonts w:ascii="Arial" w:hAnsi="Arial" w:cs="Arial"/>
              </w:rPr>
            </w:pPr>
          </w:p>
        </w:tc>
      </w:tr>
      <w:tr w:rsidR="00791B1F" w:rsidRPr="00163A19" w14:paraId="62D98D38" w14:textId="77777777" w:rsidTr="003B5279">
        <w:trPr>
          <w:cantSplit/>
          <w:trHeight w:val="624"/>
        </w:trPr>
        <w:tc>
          <w:tcPr>
            <w:tcW w:w="380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EA2045C" w14:textId="2C7E99B6" w:rsidR="00791B1F" w:rsidRPr="00163A19" w:rsidRDefault="00791B1F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3A44B8F8" w:rsidR="00791B1F" w:rsidRPr="00163A19" w:rsidRDefault="00791B1F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Andere Symptome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791B1F" w:rsidRPr="00163A19" w:rsidRDefault="00791B1F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249E5C4C" w:rsidR="00791B1F" w:rsidRPr="00B109CA" w:rsidRDefault="00791B1F" w:rsidP="00FB10B7">
            <w:pPr>
              <w:pStyle w:val="Listenabsatz"/>
              <w:ind w:left="43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791B1F" w:rsidRPr="00163A19" w:rsidRDefault="00791B1F" w:rsidP="008C4EA7">
            <w:pPr>
              <w:rPr>
                <w:rFonts w:ascii="Arial" w:hAnsi="Arial" w:cs="Arial"/>
              </w:rPr>
            </w:pPr>
          </w:p>
        </w:tc>
      </w:tr>
      <w:tr w:rsidR="00791B1F" w:rsidRPr="00163A19" w14:paraId="7EB6A302" w14:textId="77777777" w:rsidTr="003B5279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40D849E1" w14:textId="77777777" w:rsidR="00791B1F" w:rsidRPr="00163A19" w:rsidRDefault="00791B1F" w:rsidP="00191A84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702FE6BE" w:rsidR="00791B1F" w:rsidRPr="00163A19" w:rsidRDefault="00791B1F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Andere Krankheiten und Therapien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791B1F" w:rsidRPr="00163A19" w:rsidRDefault="00791B1F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6A479990" w:rsidR="00791B1F" w:rsidRPr="00B109CA" w:rsidRDefault="00791B1F" w:rsidP="00FB10B7">
            <w:pPr>
              <w:pStyle w:val="Listenabsatz"/>
              <w:ind w:left="43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791B1F" w:rsidRPr="00163A19" w:rsidRDefault="00791B1F" w:rsidP="008C4EA7">
            <w:pPr>
              <w:rPr>
                <w:rFonts w:ascii="Arial" w:hAnsi="Arial" w:cs="Arial"/>
              </w:rPr>
            </w:pPr>
          </w:p>
        </w:tc>
      </w:tr>
      <w:tr w:rsidR="00791B1F" w:rsidRPr="00163A19" w14:paraId="45C83DEF" w14:textId="77777777" w:rsidTr="003B5279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082CB57B" w14:textId="383B309B" w:rsidR="00791B1F" w:rsidRPr="00163A19" w:rsidRDefault="00791B1F" w:rsidP="00191A84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FDD" w14:textId="77777777" w:rsidR="00791B1F" w:rsidRPr="00163A19" w:rsidRDefault="00791B1F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Verschlimmernde Faktoren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791B1F" w:rsidRPr="00163A19" w:rsidRDefault="00791B1F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57DB0DDD" w:rsidR="00791B1F" w:rsidRPr="00FB10B7" w:rsidRDefault="00791B1F" w:rsidP="00FB10B7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77777777" w:rsidR="00791B1F" w:rsidRPr="00163A19" w:rsidRDefault="00791B1F" w:rsidP="008C4EA7">
            <w:pPr>
              <w:rPr>
                <w:rFonts w:ascii="Arial" w:hAnsi="Arial" w:cs="Arial"/>
              </w:rPr>
            </w:pPr>
          </w:p>
        </w:tc>
      </w:tr>
      <w:tr w:rsidR="00791B1F" w:rsidRPr="00163A19" w14:paraId="3B55585D" w14:textId="77777777" w:rsidTr="003B5279">
        <w:trPr>
          <w:cantSplit/>
          <w:trHeight w:val="624"/>
        </w:trPr>
        <w:tc>
          <w:tcPr>
            <w:tcW w:w="380" w:type="dxa"/>
            <w:vMerge/>
            <w:textDirection w:val="tbRl"/>
          </w:tcPr>
          <w:p w14:paraId="2DFCDE28" w14:textId="77777777" w:rsidR="00791B1F" w:rsidRPr="00163A19" w:rsidRDefault="00791B1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6053" w14:textId="77777777" w:rsidR="00791B1F" w:rsidRPr="00163A19" w:rsidRDefault="00791B1F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Verbessernde Faktoren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280C" w14:textId="77777777" w:rsidR="00791B1F" w:rsidRPr="00163A19" w:rsidRDefault="00791B1F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A4E" w14:textId="6D7CA572" w:rsidR="00791B1F" w:rsidRPr="00B109CA" w:rsidRDefault="00791B1F" w:rsidP="00FB10B7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A26" w14:textId="77777777" w:rsidR="00791B1F" w:rsidRPr="00163A19" w:rsidRDefault="00791B1F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47F4A17E" w14:textId="77777777" w:rsidTr="003B5279">
        <w:trPr>
          <w:cantSplit/>
          <w:trHeight w:val="567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42BC957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D7FB7A" w14:textId="33B7206A" w:rsidR="00191A84" w:rsidRPr="00163A19" w:rsidRDefault="00191A84" w:rsidP="00191A84">
            <w:pPr>
              <w:ind w:left="79"/>
              <w:rPr>
                <w:rFonts w:ascii="Arial" w:hAnsi="Arial" w:cs="Arial"/>
                <w:lang w:val="it-CH"/>
              </w:rPr>
            </w:pPr>
            <w:r w:rsidRPr="00163A19">
              <w:rPr>
                <w:rFonts w:ascii="Arial" w:hAnsi="Arial" w:cs="Arial"/>
                <w:b/>
                <w:bCs/>
                <w:i/>
                <w:iCs/>
              </w:rPr>
              <w:t xml:space="preserve">Kompetenzabgrenzung </w:t>
            </w:r>
            <w:r w:rsidR="00E16D55" w:rsidRPr="00163A19">
              <w:rPr>
                <w:rFonts w:ascii="Arial" w:hAnsi="Arial" w:cs="Arial"/>
                <w:b/>
                <w:bCs/>
                <w:i/>
                <w:iCs/>
              </w:rPr>
              <w:t xml:space="preserve">/ Triage </w:t>
            </w:r>
            <w:r w:rsidRPr="00163A19">
              <w:rPr>
                <w:rFonts w:ascii="Arial" w:hAnsi="Arial" w:cs="Arial"/>
                <w:b/>
                <w:bCs/>
                <w:i/>
                <w:iCs/>
              </w:rPr>
              <w:t>erfolgt korrekt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D74E3D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E1489D" w14:textId="2AC2CD3A" w:rsidR="00191A84" w:rsidRPr="00163A19" w:rsidRDefault="00191A84" w:rsidP="3779DF03">
            <w:pPr>
              <w:rPr>
                <w:rFonts w:ascii="Arial" w:hAnsi="Arial" w:cs="Arial"/>
              </w:rPr>
            </w:pPr>
          </w:p>
        </w:tc>
        <w:tc>
          <w:tcPr>
            <w:tcW w:w="77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AB6955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7B82F069" w14:textId="77777777" w:rsidTr="003B5279">
        <w:trPr>
          <w:cantSplit/>
          <w:trHeight w:val="1458"/>
        </w:trPr>
        <w:tc>
          <w:tcPr>
            <w:tcW w:w="380" w:type="dxa"/>
            <w:vMerge w:val="restart"/>
            <w:tcBorders>
              <w:top w:val="nil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  <w:b/>
                <w:bCs/>
              </w:rPr>
              <w:lastRenderedPageBreak/>
              <w:t>Verkaufshandlung</w:t>
            </w:r>
          </w:p>
        </w:tc>
        <w:tc>
          <w:tcPr>
            <w:tcW w:w="3447" w:type="dxa"/>
            <w:tcBorders>
              <w:top w:val="nil"/>
              <w:bottom w:val="single" w:sz="4" w:space="0" w:color="auto"/>
            </w:tcBorders>
            <w:vAlign w:val="center"/>
          </w:tcPr>
          <w:p w14:paraId="08E2DAF9" w14:textId="77777777" w:rsidR="00DE0546" w:rsidRDefault="00DE0546" w:rsidP="00FB10B7">
            <w:pPr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Geeignete </w:t>
            </w:r>
            <w:r w:rsidR="00191A84" w:rsidRPr="00163A19">
              <w:rPr>
                <w:rFonts w:ascii="Arial" w:hAnsi="Arial" w:cs="Arial"/>
              </w:rPr>
              <w:t>Produkt</w:t>
            </w:r>
            <w:r w:rsidRPr="00163A19">
              <w:rPr>
                <w:rFonts w:ascii="Arial" w:hAnsi="Arial" w:cs="Arial"/>
              </w:rPr>
              <w:t>aus</w:t>
            </w:r>
            <w:r w:rsidR="00191A84" w:rsidRPr="00163A19">
              <w:rPr>
                <w:rFonts w:ascii="Arial" w:hAnsi="Arial" w:cs="Arial"/>
              </w:rPr>
              <w:t>wahl z.B.</w:t>
            </w:r>
          </w:p>
          <w:p w14:paraId="235EB118" w14:textId="77777777" w:rsidR="007D447F" w:rsidRDefault="007D447F" w:rsidP="00FB10B7">
            <w:pPr>
              <w:rPr>
                <w:rFonts w:ascii="Arial" w:hAnsi="Arial" w:cs="Arial"/>
              </w:rPr>
            </w:pPr>
          </w:p>
          <w:p w14:paraId="190E7C2C" w14:textId="77777777" w:rsidR="00FB10B7" w:rsidRDefault="00FB10B7" w:rsidP="00FB10B7">
            <w:pPr>
              <w:rPr>
                <w:rFonts w:ascii="Arial" w:hAnsi="Arial" w:cs="Arial"/>
              </w:rPr>
            </w:pPr>
          </w:p>
          <w:p w14:paraId="34BA5E2B" w14:textId="77777777" w:rsidR="00FB10B7" w:rsidRDefault="00FB10B7" w:rsidP="00FB10B7">
            <w:pPr>
              <w:rPr>
                <w:rFonts w:ascii="Arial" w:hAnsi="Arial" w:cs="Arial"/>
              </w:rPr>
            </w:pPr>
          </w:p>
          <w:p w14:paraId="46EEFF3A" w14:textId="7BC764C8" w:rsidR="00FB10B7" w:rsidRPr="00FB10B7" w:rsidRDefault="00FB10B7" w:rsidP="00FB10B7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nil"/>
              <w:bottom w:val="single" w:sz="4" w:space="0" w:color="auto"/>
            </w:tcBorders>
            <w:vAlign w:val="center"/>
          </w:tcPr>
          <w:p w14:paraId="59C224C4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nil"/>
              <w:bottom w:val="single" w:sz="4" w:space="0" w:color="auto"/>
            </w:tcBorders>
            <w:vAlign w:val="center"/>
          </w:tcPr>
          <w:p w14:paraId="08096519" w14:textId="284BFFAF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nil"/>
              <w:bottom w:val="single" w:sz="4" w:space="0" w:color="auto"/>
            </w:tcBorders>
            <w:vAlign w:val="center"/>
          </w:tcPr>
          <w:p w14:paraId="6B782727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7331B647" w14:textId="77777777" w:rsidTr="003B5279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694DE60D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6EF1" w14:textId="0701C2C8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Argumentation/Kundennutzen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F4CE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7A59" w14:textId="3EE8CEDC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776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1E4F0176" w14:textId="77777777" w:rsidTr="003B5279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552AAD2A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0956" w14:textId="77777777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Vor- und Nachteile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035B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8F1B" w14:textId="267E46D1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B88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1AD46504" w14:textId="77777777" w:rsidTr="003B5279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57F7C21D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BFDB" w14:textId="77777777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Geeignete Galenik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0EEC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4FD2" w14:textId="3DAD3304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0E3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6D23C6B6" w14:textId="77777777" w:rsidTr="003B5279">
        <w:trPr>
          <w:cantSplit/>
          <w:trHeight w:val="459"/>
        </w:trPr>
        <w:tc>
          <w:tcPr>
            <w:tcW w:w="380" w:type="dxa"/>
            <w:vMerge/>
            <w:textDirection w:val="btLr"/>
          </w:tcPr>
          <w:p w14:paraId="6133FDA1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E5A7" w14:textId="0738C569" w:rsidR="00191A84" w:rsidRPr="00163A19" w:rsidRDefault="00DE0546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Therapievorschlag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FB2D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E070" w14:textId="109DC447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0287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264B8FC9" w14:textId="77777777" w:rsidTr="004635C0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108B33E0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1C050" w14:textId="3EA57BD4" w:rsidR="00191A84" w:rsidRPr="00163A19" w:rsidRDefault="00191A84" w:rsidP="00191A84">
            <w:pPr>
              <w:ind w:left="77"/>
              <w:rPr>
                <w:rFonts w:ascii="Arial" w:hAnsi="Arial" w:cs="Arial"/>
                <w:b/>
                <w:i/>
                <w:iCs/>
              </w:rPr>
            </w:pPr>
            <w:r w:rsidRPr="00163A19">
              <w:rPr>
                <w:rFonts w:ascii="Arial" w:hAnsi="Arial" w:cs="Arial"/>
                <w:b/>
                <w:i/>
                <w:iCs/>
              </w:rPr>
              <w:t>Einwand K</w:t>
            </w:r>
            <w:r w:rsidRPr="00163A19">
              <w:rPr>
                <w:rFonts w:ascii="Arial" w:hAnsi="Arial" w:cs="Arial"/>
                <w:b/>
                <w:i/>
                <w:iCs/>
                <w:shd w:val="clear" w:color="auto" w:fill="F2F2F2" w:themeFill="background1" w:themeFillShade="F2"/>
              </w:rPr>
              <w:t>undin</w:t>
            </w:r>
            <w:r w:rsidR="00F3327F" w:rsidRPr="00163A19">
              <w:rPr>
                <w:rFonts w:ascii="Arial" w:hAnsi="Arial" w:cs="Arial"/>
                <w:b/>
                <w:i/>
                <w:iCs/>
                <w:shd w:val="clear" w:color="auto" w:fill="F2F2F2" w:themeFill="background1" w:themeFillShade="F2"/>
              </w:rPr>
              <w:t>/Kunde</w:t>
            </w:r>
          </w:p>
        </w:tc>
      </w:tr>
      <w:tr w:rsidR="00AF0A79" w:rsidRPr="00163A19" w14:paraId="6963ABA8" w14:textId="77777777" w:rsidTr="003B5279">
        <w:trPr>
          <w:cantSplit/>
          <w:trHeight w:val="1988"/>
        </w:trPr>
        <w:tc>
          <w:tcPr>
            <w:tcW w:w="380" w:type="dxa"/>
            <w:vMerge/>
            <w:textDirection w:val="tbRl"/>
          </w:tcPr>
          <w:p w14:paraId="3BD7D9E0" w14:textId="77777777" w:rsidR="00AF0A79" w:rsidRPr="00163A19" w:rsidRDefault="00AF0A79" w:rsidP="00AF0A79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C5D8" w14:textId="77777777" w:rsidR="00EC719C" w:rsidRDefault="00AF0A79" w:rsidP="00FB10B7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Passendes Alternativprodukt z.B.</w:t>
            </w:r>
          </w:p>
          <w:p w14:paraId="36071B19" w14:textId="77777777" w:rsidR="00FB10B7" w:rsidRDefault="00FB10B7" w:rsidP="00FB10B7">
            <w:pPr>
              <w:ind w:left="79"/>
              <w:rPr>
                <w:rFonts w:ascii="Arial" w:hAnsi="Arial" w:cs="Arial"/>
              </w:rPr>
            </w:pPr>
          </w:p>
          <w:p w14:paraId="33B29848" w14:textId="77777777" w:rsidR="00FB10B7" w:rsidRDefault="00FB10B7" w:rsidP="00FB10B7">
            <w:pPr>
              <w:ind w:left="79"/>
              <w:rPr>
                <w:rFonts w:ascii="Arial" w:hAnsi="Arial" w:cs="Arial"/>
              </w:rPr>
            </w:pPr>
          </w:p>
          <w:p w14:paraId="4D4A445F" w14:textId="77777777" w:rsidR="00FB10B7" w:rsidRDefault="00FB10B7" w:rsidP="00FB10B7">
            <w:pPr>
              <w:ind w:left="79"/>
              <w:rPr>
                <w:rFonts w:ascii="Arial" w:hAnsi="Arial" w:cs="Arial"/>
              </w:rPr>
            </w:pPr>
          </w:p>
          <w:p w14:paraId="37CA1B1A" w14:textId="77777777" w:rsidR="00FB10B7" w:rsidRDefault="00FB10B7" w:rsidP="00FB10B7">
            <w:pPr>
              <w:ind w:left="79"/>
              <w:rPr>
                <w:rFonts w:ascii="Arial" w:hAnsi="Arial" w:cs="Arial"/>
              </w:rPr>
            </w:pPr>
          </w:p>
          <w:p w14:paraId="14987E88" w14:textId="77777777" w:rsidR="00FB10B7" w:rsidRDefault="00FB10B7" w:rsidP="00FB10B7">
            <w:pPr>
              <w:ind w:left="79"/>
              <w:rPr>
                <w:rFonts w:ascii="Arial" w:hAnsi="Arial" w:cs="Arial"/>
              </w:rPr>
            </w:pPr>
          </w:p>
          <w:p w14:paraId="1E9EE2DA" w14:textId="0600193B" w:rsidR="00FB10B7" w:rsidRPr="00FB10B7" w:rsidRDefault="00FB10B7" w:rsidP="00FB10B7">
            <w:pPr>
              <w:ind w:left="79"/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863B" w14:textId="77777777" w:rsidR="00AF0A79" w:rsidRPr="00163A19" w:rsidRDefault="00AF0A79" w:rsidP="00AF0A79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78C0" w14:textId="79ABB4A2" w:rsidR="007D447F" w:rsidRPr="00FB10B7" w:rsidRDefault="007D447F" w:rsidP="00FB10B7">
            <w:pPr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2622" w14:textId="77777777" w:rsidR="00AF0A79" w:rsidRPr="00163A19" w:rsidRDefault="00AF0A79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2BFAD2A8" w14:textId="77777777" w:rsidTr="003B5279">
        <w:trPr>
          <w:cantSplit/>
          <w:trHeight w:val="510"/>
        </w:trPr>
        <w:tc>
          <w:tcPr>
            <w:tcW w:w="380" w:type="dxa"/>
            <w:vMerge/>
            <w:textDirection w:val="tbRl"/>
          </w:tcPr>
          <w:p w14:paraId="2FBD4CE9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4A4F" w14:textId="5A3CD1F2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Argumentation/Kundennutzen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CFF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6A98" w14:textId="7465FC79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4214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6DEEE8BC" w14:textId="77777777" w:rsidTr="003B5279">
        <w:trPr>
          <w:cantSplit/>
          <w:trHeight w:val="510"/>
        </w:trPr>
        <w:tc>
          <w:tcPr>
            <w:tcW w:w="380" w:type="dxa"/>
            <w:vMerge/>
            <w:textDirection w:val="tbRl"/>
          </w:tcPr>
          <w:p w14:paraId="50704541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C0BA" w14:textId="77777777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Vor- und Nachteile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91E9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78AD" w14:textId="606CD31A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674D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3366538C" w14:textId="77777777" w:rsidTr="003B5279">
        <w:trPr>
          <w:cantSplit/>
          <w:trHeight w:val="510"/>
        </w:trPr>
        <w:tc>
          <w:tcPr>
            <w:tcW w:w="380" w:type="dxa"/>
            <w:vMerge/>
            <w:textDirection w:val="tbRl"/>
          </w:tcPr>
          <w:p w14:paraId="01636691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7C4D" w14:textId="77777777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>Geeignete Galenik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7596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B1BE" w14:textId="2E9A5E90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8CFB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38B22C33" w14:textId="77777777" w:rsidTr="003B5279">
        <w:trPr>
          <w:cantSplit/>
          <w:trHeight w:val="510"/>
        </w:trPr>
        <w:tc>
          <w:tcPr>
            <w:tcW w:w="380" w:type="dxa"/>
            <w:vMerge/>
            <w:tcBorders>
              <w:bottom w:val="single" w:sz="12" w:space="0" w:color="auto"/>
            </w:tcBorders>
            <w:textDirection w:val="tbRl"/>
          </w:tcPr>
          <w:p w14:paraId="658EDF47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188BA6" w14:textId="127A13E1" w:rsidR="00191A84" w:rsidRPr="00163A19" w:rsidRDefault="003C1967" w:rsidP="00191A84">
            <w:pPr>
              <w:ind w:left="79"/>
              <w:rPr>
                <w:rFonts w:ascii="Arial" w:hAnsi="Arial" w:cs="Arial"/>
              </w:rPr>
            </w:pPr>
            <w:r w:rsidRPr="00163A19">
              <w:rPr>
                <w:rFonts w:ascii="Arial" w:hAnsi="Arial" w:cs="Arial"/>
              </w:rPr>
              <w:t xml:space="preserve">Therapievorschlag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22584" w14:textId="37974245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 w:rsidRPr="00163A1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5F400" w14:textId="69521030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E5C93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</w:tbl>
    <w:p w14:paraId="70FD7FB3" w14:textId="78D14154" w:rsidR="00AC52E0" w:rsidRDefault="00AC52E0">
      <w:r>
        <w:br w:type="page"/>
      </w:r>
    </w:p>
    <w:tbl>
      <w:tblPr>
        <w:tblStyle w:val="Tabellenraster"/>
        <w:tblW w:w="15877" w:type="dxa"/>
        <w:tblInd w:w="-431" w:type="dxa"/>
        <w:tblLook w:val="04A0" w:firstRow="1" w:lastRow="0" w:firstColumn="1" w:lastColumn="0" w:noHBand="0" w:noVBand="1"/>
      </w:tblPr>
      <w:tblGrid>
        <w:gridCol w:w="380"/>
        <w:gridCol w:w="3444"/>
        <w:gridCol w:w="436"/>
        <w:gridCol w:w="3825"/>
        <w:gridCol w:w="7792"/>
      </w:tblGrid>
      <w:tr w:rsidR="00AC52E0" w:rsidRPr="00C243F5" w14:paraId="1BF544EA" w14:textId="77777777" w:rsidTr="004429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779FFDF1" w14:textId="43C829EF" w:rsidR="00AC52E0" w:rsidRPr="00C243F5" w:rsidRDefault="00AC52E0" w:rsidP="00AC52E0">
            <w:pPr>
              <w:ind w:left="113" w:right="113"/>
              <w:rPr>
                <w:rFonts w:ascii="Arial" w:hAnsi="Arial" w:cs="Arial"/>
              </w:rPr>
            </w:pPr>
            <w:bookmarkStart w:id="4" w:name="_Hlk176424785"/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E0FD2" w14:textId="2DE1A607" w:rsidR="00AC52E0" w:rsidRPr="00C243F5" w:rsidRDefault="006A71DC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Frage Kandidat/in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1BC24" w14:textId="26DDB7F5" w:rsidR="00AC52E0" w:rsidRPr="00C243F5" w:rsidRDefault="00AC52E0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Ja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B642D" w14:textId="22E7034E" w:rsidR="00AC52E0" w:rsidRPr="00C243F5" w:rsidRDefault="00AC52E0" w:rsidP="004429A2">
            <w:pPr>
              <w:jc w:val="center"/>
              <w:rPr>
                <w:rFonts w:ascii="Arial" w:hAnsi="Arial" w:cs="Arial"/>
                <w:bCs/>
              </w:rPr>
            </w:pPr>
            <w:r w:rsidRPr="00C243F5">
              <w:rPr>
                <w:rFonts w:ascii="Arial" w:hAnsi="Arial" w:cs="Arial"/>
              </w:rPr>
              <w:t xml:space="preserve">Antworten PEX / </w:t>
            </w:r>
            <w:r w:rsidRPr="00C243F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F0DE9" w14:textId="13767DE3" w:rsidR="00AC52E0" w:rsidRPr="00C243F5" w:rsidRDefault="00AC52E0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Bemerkungen</w:t>
            </w:r>
          </w:p>
        </w:tc>
      </w:tr>
      <w:bookmarkEnd w:id="4"/>
      <w:tr w:rsidR="00C165EF" w:rsidRPr="00C243F5" w14:paraId="5FFA54BD" w14:textId="77777777" w:rsidTr="00791B1F">
        <w:trPr>
          <w:cantSplit/>
          <w:trHeight w:val="73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B61915C" w14:textId="2833E54A" w:rsidR="00C165EF" w:rsidRPr="00C243F5" w:rsidRDefault="003C1967" w:rsidP="00AC52E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  <w:b/>
                <w:bCs/>
              </w:rPr>
              <w:t>Anwendung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vAlign w:val="center"/>
          </w:tcPr>
          <w:p w14:paraId="591253C8" w14:textId="5D5BC8D0" w:rsidR="00C165EF" w:rsidRPr="00C243F5" w:rsidRDefault="003C1967" w:rsidP="00AC52E0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Wie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F2505EF" w14:textId="77777777" w:rsidR="00C165EF" w:rsidRPr="00C243F5" w:rsidRDefault="00C165EF" w:rsidP="00AC52E0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3A617957" w14:textId="39E64E72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14:paraId="4878DE70" w14:textId="77777777" w:rsidR="00C165EF" w:rsidRPr="00C243F5" w:rsidRDefault="00C165EF" w:rsidP="008C4EA7">
            <w:pPr>
              <w:rPr>
                <w:rFonts w:ascii="Arial" w:hAnsi="Arial" w:cs="Arial"/>
              </w:rPr>
            </w:pPr>
          </w:p>
        </w:tc>
      </w:tr>
      <w:tr w:rsidR="00C165EF" w:rsidRPr="00C243F5" w14:paraId="787CEA07" w14:textId="77777777" w:rsidTr="00791B1F">
        <w:trPr>
          <w:cantSplit/>
          <w:trHeight w:val="737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4E79E0B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C206" w14:textId="2533ACCE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Wie oft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123B" w14:textId="77777777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482A" w14:textId="49CCE429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7DB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5FFB6EF3" w14:textId="77777777" w:rsidTr="00C165EF">
        <w:trPr>
          <w:cantSplit/>
          <w:trHeight w:val="872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5BD96B78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CB45C" w14:textId="69F014C2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Wie lange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F81F" w14:textId="037E5284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C123" w14:textId="186EEF02" w:rsidR="00C165EF" w:rsidRPr="00FB10B7" w:rsidRDefault="00C165EF" w:rsidP="00FB10B7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42990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677E290F" w14:textId="77777777" w:rsidTr="00C165EF">
        <w:trPr>
          <w:cantSplit/>
          <w:trHeight w:val="872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6B2AF6EA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27A8F" w14:textId="426A3749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Hinweis auf mögliche Nebenwirkungen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669E" w14:textId="77777777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16462" w14:textId="55E81AA8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4EB27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7775FDC1" w14:textId="77777777" w:rsidTr="00C165EF">
        <w:trPr>
          <w:cantSplit/>
          <w:trHeight w:val="872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25A84D39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75A40" w14:textId="7FD7B6E5" w:rsidR="00C165EF" w:rsidRPr="00C243F5" w:rsidRDefault="003C1967" w:rsidP="00191A84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Dosierungsetikette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E1B38" w14:textId="506C134A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7289B" w14:textId="245B5EBA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DA66B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191A84" w:rsidRPr="00C243F5" w14:paraId="15F11B70" w14:textId="77777777" w:rsidTr="00A478DE">
        <w:trPr>
          <w:cantSplit/>
          <w:trHeight w:val="2114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77777777" w:rsidR="00191A84" w:rsidRPr="00C243F5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C243F5">
              <w:rPr>
                <w:rFonts w:ascii="Arial" w:hAnsi="Arial" w:cs="Arial"/>
                <w:b/>
                <w:bCs/>
              </w:rPr>
              <w:t>Therapieergänzung</w:t>
            </w:r>
          </w:p>
        </w:tc>
        <w:tc>
          <w:tcPr>
            <w:tcW w:w="344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4421FE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 xml:space="preserve">Passende Therapieergänzung (min. 1) z.B. </w:t>
            </w:r>
          </w:p>
          <w:p w14:paraId="77BCBCB7" w14:textId="77777777" w:rsidR="007D447F" w:rsidRDefault="007D447F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13BDA739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36D09AA2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6C579C8A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1843B1E1" w14:textId="49A166A0" w:rsidR="00FB10B7" w:rsidRPr="007D447F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9BE380" w14:textId="14F4465C" w:rsidR="00191A84" w:rsidRPr="00C243F5" w:rsidRDefault="00191A84" w:rsidP="006A00F6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39392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C243F5" w14:paraId="55DAC4C6" w14:textId="77777777" w:rsidTr="00791B1F">
        <w:trPr>
          <w:cantSplit/>
          <w:trHeight w:val="850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5DB65188" w14:textId="77777777" w:rsidR="00191A84" w:rsidRPr="00C243F5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C243F5" w:rsidRDefault="00191A84" w:rsidP="00191A84">
            <w:pPr>
              <w:ind w:left="77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 xml:space="preserve">Informationen zur Therapieergänzung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5FDEDB58" w:rsidR="00191A84" w:rsidRPr="00C243F5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C243F5" w14:paraId="0E45CD4F" w14:textId="77777777" w:rsidTr="00791B1F">
        <w:trPr>
          <w:cantSplit/>
          <w:trHeight w:val="850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44BBB4C0" w14:textId="77777777" w:rsidR="00191A84" w:rsidRPr="00C243F5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8C8272" w14:textId="77777777" w:rsidR="00191A84" w:rsidRPr="00C243F5" w:rsidRDefault="00191A84" w:rsidP="00191A84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Begründung zur Therapieergänzung</w:t>
            </w:r>
          </w:p>
          <w:p w14:paraId="7011F4E7" w14:textId="44A259E4" w:rsidR="00191A84" w:rsidRPr="00C243F5" w:rsidRDefault="00191A84" w:rsidP="00191A84">
            <w:pPr>
              <w:ind w:left="79"/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4B38ED1B" w:rsidR="00191A84" w:rsidRPr="00C243F5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</w:tbl>
    <w:p w14:paraId="0A6492BA" w14:textId="77777777" w:rsidR="005C2CDC" w:rsidRDefault="005C2CDC">
      <w:r>
        <w:br w:type="page"/>
      </w:r>
    </w:p>
    <w:tbl>
      <w:tblPr>
        <w:tblStyle w:val="Tabellenraster"/>
        <w:tblW w:w="15877" w:type="dxa"/>
        <w:tblInd w:w="-431" w:type="dxa"/>
        <w:tblLook w:val="04A0" w:firstRow="1" w:lastRow="0" w:firstColumn="1" w:lastColumn="0" w:noHBand="0" w:noVBand="1"/>
      </w:tblPr>
      <w:tblGrid>
        <w:gridCol w:w="380"/>
        <w:gridCol w:w="3444"/>
        <w:gridCol w:w="436"/>
        <w:gridCol w:w="3825"/>
        <w:gridCol w:w="7792"/>
      </w:tblGrid>
      <w:tr w:rsidR="005C2CDC" w:rsidRPr="00C243F5" w14:paraId="4000C8B9" w14:textId="77777777" w:rsidTr="004429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28E644CC" w14:textId="792137BF" w:rsidR="005C2CDC" w:rsidRPr="00C243F5" w:rsidRDefault="005C2CDC">
            <w:pPr>
              <w:ind w:left="113" w:right="113"/>
              <w:rPr>
                <w:rFonts w:ascii="Arial" w:hAnsi="Arial" w:cs="Arial"/>
              </w:rPr>
            </w:pPr>
            <w:bookmarkStart w:id="5" w:name="_Hlk177386887"/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A20DA" w14:textId="3257C8BC" w:rsidR="005C2CDC" w:rsidRPr="00C243F5" w:rsidRDefault="006A71DC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Frage Kandidat/in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08E6" w14:textId="4EE71C69" w:rsidR="005C2CDC" w:rsidRPr="00C243F5" w:rsidRDefault="004429A2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J</w:t>
            </w:r>
            <w:r w:rsidR="005C2CDC" w:rsidRPr="00C243F5">
              <w:rPr>
                <w:rFonts w:ascii="Arial" w:hAnsi="Arial" w:cs="Arial"/>
              </w:rPr>
              <w:t>a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913C80" w14:textId="77777777" w:rsidR="005C2CDC" w:rsidRPr="00C243F5" w:rsidRDefault="005C2CDC" w:rsidP="004429A2">
            <w:pPr>
              <w:jc w:val="center"/>
              <w:rPr>
                <w:rFonts w:ascii="Arial" w:hAnsi="Arial" w:cs="Arial"/>
                <w:bCs/>
              </w:rPr>
            </w:pPr>
            <w:r w:rsidRPr="00C243F5">
              <w:rPr>
                <w:rFonts w:ascii="Arial" w:hAnsi="Arial" w:cs="Arial"/>
              </w:rPr>
              <w:t xml:space="preserve">Antworten PEX / </w:t>
            </w:r>
            <w:r w:rsidRPr="00C243F5">
              <w:rPr>
                <w:rFonts w:ascii="Arial" w:hAnsi="Arial" w:cs="Arial"/>
                <w:i/>
                <w:iCs/>
              </w:rPr>
              <w:t>Erwartungen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AF408" w14:textId="77777777" w:rsidR="005C2CDC" w:rsidRPr="00C243F5" w:rsidRDefault="005C2CDC" w:rsidP="004429A2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Bemerkungen</w:t>
            </w:r>
          </w:p>
        </w:tc>
      </w:tr>
      <w:bookmarkEnd w:id="5"/>
      <w:tr w:rsidR="005A194A" w:rsidRPr="00C243F5" w14:paraId="7FCBAE17" w14:textId="77777777" w:rsidTr="005A194A">
        <w:trPr>
          <w:cantSplit/>
          <w:trHeight w:val="3060"/>
        </w:trPr>
        <w:tc>
          <w:tcPr>
            <w:tcW w:w="380" w:type="dxa"/>
            <w:shd w:val="clear" w:color="auto" w:fill="F2F2F2" w:themeFill="background1" w:themeFillShade="F2"/>
            <w:textDirection w:val="btLr"/>
            <w:vAlign w:val="center"/>
          </w:tcPr>
          <w:p w14:paraId="34E384C2" w14:textId="0F9FF9D3" w:rsidR="005A194A" w:rsidRPr="00C243F5" w:rsidRDefault="005A194A" w:rsidP="005A194A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  <w:b/>
                <w:bCs/>
              </w:rPr>
              <w:t>Präventionsmassnahmen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9A0E8" w14:textId="77777777" w:rsidR="007A4B35" w:rsidRDefault="005A194A" w:rsidP="007A4B35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 xml:space="preserve">Passende Präventionsmassnahme (min. 1) z.B. </w:t>
            </w:r>
          </w:p>
          <w:p w14:paraId="0D098EFD" w14:textId="77777777" w:rsidR="007D447F" w:rsidRDefault="007D447F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3B42F8BA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016724B9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133CD8F5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03EEED9D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256E2629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518F70E4" w14:textId="77777777" w:rsidR="00FB10B7" w:rsidRDefault="00FB10B7" w:rsidP="00FB10B7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  <w:p w14:paraId="1768D9E0" w14:textId="781D4640" w:rsidR="00FB10B7" w:rsidRPr="007A4B35" w:rsidRDefault="00FB10B7" w:rsidP="00FB10B7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B2039" w14:textId="3C719784" w:rsidR="005A194A" w:rsidRPr="00C243F5" w:rsidRDefault="005A194A" w:rsidP="005A194A">
            <w:pPr>
              <w:ind w:left="77"/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FE6E1" w14:textId="06EAB2DF" w:rsidR="005A194A" w:rsidRPr="00C243F5" w:rsidRDefault="005A194A" w:rsidP="00AD655A">
            <w:pPr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8F3BE" w14:textId="77777777" w:rsidR="005A194A" w:rsidRPr="00C243F5" w:rsidRDefault="005A194A" w:rsidP="005A194A">
            <w:pPr>
              <w:ind w:left="77"/>
              <w:jc w:val="center"/>
              <w:rPr>
                <w:rFonts w:ascii="Arial" w:hAnsi="Arial" w:cs="Arial"/>
              </w:rPr>
            </w:pPr>
          </w:p>
        </w:tc>
      </w:tr>
      <w:tr w:rsidR="005A194A" w:rsidRPr="00C243F5" w14:paraId="239ED846" w14:textId="77777777" w:rsidTr="002A21EE">
        <w:trPr>
          <w:cantSplit/>
          <w:trHeight w:val="1481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5A194A" w:rsidRPr="00C243F5" w:rsidRDefault="005A194A" w:rsidP="005A194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C243F5">
              <w:rPr>
                <w:rFonts w:ascii="Arial" w:hAnsi="Arial" w:cs="Arial"/>
                <w:b/>
                <w:bCs/>
              </w:rPr>
              <w:t>Abschluss</w:t>
            </w:r>
          </w:p>
        </w:tc>
        <w:tc>
          <w:tcPr>
            <w:tcW w:w="344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DBD1CB" w14:textId="77777777" w:rsidR="005A194A" w:rsidRPr="00C243F5" w:rsidRDefault="005A194A" w:rsidP="005A194A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Weitere Bedürfnisse / offene Fragen geklärt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0C20C1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5154F2" w14:textId="69A849C0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3490AB" w14:textId="77777777" w:rsidR="005A194A" w:rsidRPr="00C243F5" w:rsidRDefault="005A194A" w:rsidP="005A194A">
            <w:pPr>
              <w:rPr>
                <w:rFonts w:ascii="Arial" w:hAnsi="Arial" w:cs="Arial"/>
              </w:rPr>
            </w:pPr>
          </w:p>
        </w:tc>
      </w:tr>
      <w:tr w:rsidR="005A194A" w:rsidRPr="00C243F5" w14:paraId="73B5FEC4" w14:textId="77777777" w:rsidTr="00A478DE">
        <w:trPr>
          <w:cantSplit/>
          <w:trHeight w:val="2279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FDBBB57" w14:textId="77777777" w:rsidR="005A194A" w:rsidRPr="00C243F5" w:rsidRDefault="005A194A" w:rsidP="005A194A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1A03079A" w:rsidR="005A194A" w:rsidRPr="00C243F5" w:rsidRDefault="005A194A" w:rsidP="005A194A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 xml:space="preserve">Nachsorgeangebot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6F17CB2B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5A194A" w:rsidRPr="00C243F5" w:rsidRDefault="005A194A" w:rsidP="005A194A">
            <w:pPr>
              <w:ind w:left="77"/>
              <w:rPr>
                <w:rFonts w:ascii="Arial" w:hAnsi="Arial" w:cs="Arial"/>
              </w:rPr>
            </w:pPr>
          </w:p>
        </w:tc>
      </w:tr>
      <w:tr w:rsidR="005A194A" w:rsidRPr="00C243F5" w14:paraId="2E9C4415" w14:textId="77777777" w:rsidTr="00A478DE">
        <w:trPr>
          <w:cantSplit/>
          <w:trHeight w:val="1474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27FBACE6" w14:textId="77777777" w:rsidR="005A194A" w:rsidRPr="00C243F5" w:rsidRDefault="005A194A" w:rsidP="005A194A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6CC4B25C" w:rsidR="005A194A" w:rsidRPr="00C243F5" w:rsidRDefault="0086584F" w:rsidP="005A194A">
            <w:pPr>
              <w:ind w:left="79"/>
              <w:rPr>
                <w:rFonts w:ascii="Arial" w:hAnsi="Arial" w:cs="Arial"/>
              </w:rPr>
            </w:pPr>
            <w:r w:rsidRPr="00C243F5">
              <w:rPr>
                <w:rFonts w:ascii="Arial" w:hAnsi="Arial" w:cs="Arial"/>
              </w:rPr>
              <w:t>Abschluss Verkaufshandlung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 w:rsidRPr="00C243F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7CF96CFF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5A194A" w:rsidRPr="00C243F5" w:rsidRDefault="005A194A" w:rsidP="005A194A">
            <w:pPr>
              <w:ind w:left="77"/>
              <w:rPr>
                <w:rFonts w:ascii="Arial" w:hAnsi="Arial" w:cs="Arial"/>
              </w:rPr>
            </w:pPr>
          </w:p>
        </w:tc>
      </w:tr>
    </w:tbl>
    <w:p w14:paraId="6759906F" w14:textId="446F3168" w:rsidR="005D314A" w:rsidRPr="00F806BB" w:rsidRDefault="005D314A" w:rsidP="005D314A">
      <w:pPr>
        <w:spacing w:line="240" w:lineRule="auto"/>
        <w:rPr>
          <w:rFonts w:ascii="Arial" w:hAnsi="Arial" w:cs="Arial"/>
        </w:rPr>
      </w:pPr>
    </w:p>
    <w:sectPr w:rsidR="005D314A" w:rsidRPr="00F806BB" w:rsidSect="006B5E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8BF71" w14:textId="77777777" w:rsidR="002D0EB7" w:rsidRDefault="002D0EB7" w:rsidP="00F91D37">
      <w:pPr>
        <w:spacing w:line="240" w:lineRule="auto"/>
      </w:pPr>
      <w:r>
        <w:separator/>
      </w:r>
    </w:p>
  </w:endnote>
  <w:endnote w:type="continuationSeparator" w:id="0">
    <w:p w14:paraId="1F84B9A2" w14:textId="77777777" w:rsidR="002D0EB7" w:rsidRDefault="002D0EB7" w:rsidP="00F91D37">
      <w:pPr>
        <w:spacing w:line="240" w:lineRule="auto"/>
      </w:pPr>
      <w:r>
        <w:continuationSeparator/>
      </w:r>
    </w:p>
  </w:endnote>
  <w:endnote w:type="continuationNotice" w:id="1">
    <w:p w14:paraId="3C39E3F7" w14:textId="77777777" w:rsidR="002D0EB7" w:rsidRDefault="002D0E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4C9B2" w14:textId="77777777" w:rsidR="00E63BF1" w:rsidRDefault="00E63B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DC9C" w14:textId="5B7B339E" w:rsidR="003801D8" w:rsidRPr="008C1471" w:rsidRDefault="003801D8" w:rsidP="002715D0">
    <w:pPr>
      <w:pStyle w:val="Fuzeile"/>
      <w:rPr>
        <w:rFonts w:ascii="Arial" w:hAnsi="Arial" w:cs="Arial"/>
      </w:rPr>
    </w:pPr>
    <w:r w:rsidRPr="008C1471">
      <w:rPr>
        <w:rFonts w:ascii="Arial" w:hAnsi="Arial" w:cs="Arial"/>
        <w:sz w:val="16"/>
        <w:szCs w:val="16"/>
      </w:rPr>
      <w:t xml:space="preserve">Qualifikationsverfahren Fachfrau/Fachmann Apotheke EFZ, </w:t>
    </w:r>
    <w:r w:rsidR="003E2E29">
      <w:rPr>
        <w:rFonts w:ascii="Arial" w:hAnsi="Arial" w:cs="Arial"/>
        <w:sz w:val="16"/>
        <w:szCs w:val="16"/>
      </w:rPr>
      <w:t>Expertinnen/</w:t>
    </w:r>
    <w:r w:rsidRPr="008C1471">
      <w:rPr>
        <w:rFonts w:ascii="Arial" w:hAnsi="Arial" w:cs="Arial"/>
        <w:sz w:val="16"/>
        <w:szCs w:val="16"/>
      </w:rPr>
      <w:t>Experten</w:t>
    </w:r>
    <w:r w:rsidRPr="008C1471">
      <w:rPr>
        <w:rFonts w:ascii="Arial" w:hAnsi="Arial"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F4FE61B" wp14:editId="073B5DC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1B170" w14:textId="77777777" w:rsidR="003801D8" w:rsidRPr="001579D2" w:rsidRDefault="003801D8" w:rsidP="002715D0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FE61B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6" type="#_x0000_t202" style="position:absolute;margin-left:52.55pt;margin-top:0;width:103.75pt;height:44.8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2D91B170" w14:textId="77777777" w:rsidR="003801D8" w:rsidRPr="001579D2" w:rsidRDefault="003801D8" w:rsidP="002715D0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68A363F" w14:textId="77777777" w:rsidR="003801D8" w:rsidRPr="008C1471" w:rsidRDefault="003801D8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52673" w14:textId="77777777" w:rsidR="00E63BF1" w:rsidRDefault="00E63B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1A90" w14:textId="77777777" w:rsidR="002D0EB7" w:rsidRDefault="002D0EB7" w:rsidP="00F91D37">
      <w:pPr>
        <w:spacing w:line="240" w:lineRule="auto"/>
      </w:pPr>
      <w:r>
        <w:separator/>
      </w:r>
    </w:p>
  </w:footnote>
  <w:footnote w:type="continuationSeparator" w:id="0">
    <w:p w14:paraId="228FBA10" w14:textId="77777777" w:rsidR="002D0EB7" w:rsidRDefault="002D0EB7" w:rsidP="00F91D37">
      <w:pPr>
        <w:spacing w:line="240" w:lineRule="auto"/>
      </w:pPr>
      <w:r>
        <w:continuationSeparator/>
      </w:r>
    </w:p>
  </w:footnote>
  <w:footnote w:type="continuationNotice" w:id="1">
    <w:p w14:paraId="37884D1A" w14:textId="77777777" w:rsidR="002D0EB7" w:rsidRDefault="002D0E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CB25" w14:textId="77777777" w:rsidR="00E63BF1" w:rsidRDefault="00E63B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297CDB11" w:rsidR="00F24837" w:rsidRPr="00526632" w:rsidRDefault="00027447" w:rsidP="009B0F5B">
    <w:pPr>
      <w:rPr>
        <w:rFonts w:ascii="Arial" w:hAnsi="Arial" w:cs="Arial"/>
        <w:b/>
        <w:bCs/>
      </w:rPr>
    </w:pPr>
    <w:r w:rsidRPr="00FA7EE4">
      <w:rPr>
        <w:rFonts w:ascii="Arial" w:hAnsi="Arial" w:cs="Arial"/>
        <w:b/>
        <w:bCs/>
      </w:rPr>
      <w:t xml:space="preserve">Position 1 </w:t>
    </w:r>
    <w:r>
      <w:rPr>
        <w:rFonts w:ascii="Arial" w:hAnsi="Arial" w:cs="Arial"/>
        <w:b/>
        <w:bCs/>
      </w:rPr>
      <w:t xml:space="preserve">: </w:t>
    </w:r>
    <w:r w:rsidRPr="00027447">
      <w:rPr>
        <w:rFonts w:ascii="Arial" w:hAnsi="Arial" w:cs="Arial"/>
        <w:noProof/>
        <w:sz w:val="10"/>
        <w:szCs w:val="10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771263E" wp14:editId="4AD50D09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E13E4A" id="Gruppieren 8" o:spid="_x0000_s1026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">
              <v:rect id="Rechteck 41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2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8873" w14:textId="77777777" w:rsidR="00E63BF1" w:rsidRDefault="00E63B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C5BE9"/>
    <w:multiLevelType w:val="hybridMultilevel"/>
    <w:tmpl w:val="56AC58E8"/>
    <w:lvl w:ilvl="0" w:tplc="33A80C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6F68A9"/>
    <w:multiLevelType w:val="hybridMultilevel"/>
    <w:tmpl w:val="D5022724"/>
    <w:lvl w:ilvl="0" w:tplc="9C642B62">
      <w:numFmt w:val="bullet"/>
      <w:lvlText w:val="-"/>
      <w:lvlJc w:val="left"/>
      <w:pPr>
        <w:ind w:left="439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7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0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0" w15:restartNumberingAfterBreak="0">
    <w:nsid w:val="521D6398"/>
    <w:multiLevelType w:val="hybridMultilevel"/>
    <w:tmpl w:val="376A6ED8"/>
    <w:lvl w:ilvl="0" w:tplc="6DBA0F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83303"/>
    <w:multiLevelType w:val="hybridMultilevel"/>
    <w:tmpl w:val="92542BD2"/>
    <w:lvl w:ilvl="0" w:tplc="08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540E7616"/>
    <w:multiLevelType w:val="hybridMultilevel"/>
    <w:tmpl w:val="6C545950"/>
    <w:lvl w:ilvl="0" w:tplc="54F82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3"/>
  </w:num>
  <w:num w:numId="12" w16cid:durableId="893470111">
    <w:abstractNumId w:val="34"/>
  </w:num>
  <w:num w:numId="13" w16cid:durableId="208035804">
    <w:abstractNumId w:val="26"/>
  </w:num>
  <w:num w:numId="14" w16cid:durableId="1352680025">
    <w:abstractNumId w:val="45"/>
  </w:num>
  <w:num w:numId="15" w16cid:durableId="1340890382">
    <w:abstractNumId w:val="44"/>
  </w:num>
  <w:num w:numId="16" w16cid:durableId="1231964829">
    <w:abstractNumId w:val="18"/>
  </w:num>
  <w:num w:numId="17" w16cid:durableId="1943025005">
    <w:abstractNumId w:val="27"/>
  </w:num>
  <w:num w:numId="18" w16cid:durableId="1674796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2"/>
  </w:num>
  <w:num w:numId="20" w16cid:durableId="1263029266">
    <w:abstractNumId w:val="25"/>
  </w:num>
  <w:num w:numId="21" w16cid:durableId="1439063567">
    <w:abstractNumId w:val="40"/>
  </w:num>
  <w:num w:numId="22" w16cid:durableId="861894391">
    <w:abstractNumId w:val="38"/>
  </w:num>
  <w:num w:numId="23" w16cid:durableId="100884975">
    <w:abstractNumId w:val="20"/>
  </w:num>
  <w:num w:numId="24" w16cid:durableId="1159611913">
    <w:abstractNumId w:val="29"/>
  </w:num>
  <w:num w:numId="25" w16cid:durableId="812598735">
    <w:abstractNumId w:val="41"/>
  </w:num>
  <w:num w:numId="26" w16cid:durableId="163975534">
    <w:abstractNumId w:val="35"/>
  </w:num>
  <w:num w:numId="27" w16cid:durableId="1932657463">
    <w:abstractNumId w:val="23"/>
  </w:num>
  <w:num w:numId="28" w16cid:durableId="520554718">
    <w:abstractNumId w:val="15"/>
  </w:num>
  <w:num w:numId="29" w16cid:durableId="632252024">
    <w:abstractNumId w:val="36"/>
  </w:num>
  <w:num w:numId="30" w16cid:durableId="1199929113">
    <w:abstractNumId w:val="19"/>
  </w:num>
  <w:num w:numId="31" w16cid:durableId="693843641">
    <w:abstractNumId w:val="39"/>
  </w:num>
  <w:num w:numId="32" w16cid:durableId="856119101">
    <w:abstractNumId w:val="33"/>
  </w:num>
  <w:num w:numId="33" w16cid:durableId="257375936">
    <w:abstractNumId w:val="13"/>
  </w:num>
  <w:num w:numId="34" w16cid:durableId="816841564">
    <w:abstractNumId w:val="10"/>
  </w:num>
  <w:num w:numId="35" w16cid:durableId="429588725">
    <w:abstractNumId w:val="14"/>
  </w:num>
  <w:num w:numId="36" w16cid:durableId="812672077">
    <w:abstractNumId w:val="11"/>
  </w:num>
  <w:num w:numId="37" w16cid:durableId="782110507">
    <w:abstractNumId w:val="17"/>
  </w:num>
  <w:num w:numId="38" w16cid:durableId="1155729242">
    <w:abstractNumId w:val="28"/>
  </w:num>
  <w:num w:numId="39" w16cid:durableId="1025327757">
    <w:abstractNumId w:val="22"/>
  </w:num>
  <w:num w:numId="40" w16cid:durableId="1610549182">
    <w:abstractNumId w:val="21"/>
  </w:num>
  <w:num w:numId="41" w16cid:durableId="2084373979">
    <w:abstractNumId w:val="37"/>
  </w:num>
  <w:num w:numId="42" w16cid:durableId="418525364">
    <w:abstractNumId w:val="24"/>
  </w:num>
  <w:num w:numId="43" w16cid:durableId="755057148">
    <w:abstractNumId w:val="31"/>
  </w:num>
  <w:num w:numId="44" w16cid:durableId="2081097165">
    <w:abstractNumId w:val="32"/>
  </w:num>
  <w:num w:numId="45" w16cid:durableId="1668630230">
    <w:abstractNumId w:val="30"/>
  </w:num>
  <w:num w:numId="46" w16cid:durableId="348140020">
    <w:abstractNumId w:val="12"/>
  </w:num>
  <w:num w:numId="47" w16cid:durableId="18051941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2978"/>
    <w:rsid w:val="0001010F"/>
    <w:rsid w:val="00013896"/>
    <w:rsid w:val="0001624B"/>
    <w:rsid w:val="00021AA9"/>
    <w:rsid w:val="00025CEC"/>
    <w:rsid w:val="000266B7"/>
    <w:rsid w:val="00027447"/>
    <w:rsid w:val="00032B92"/>
    <w:rsid w:val="000409C8"/>
    <w:rsid w:val="00041700"/>
    <w:rsid w:val="000471A0"/>
    <w:rsid w:val="000507CA"/>
    <w:rsid w:val="00050E43"/>
    <w:rsid w:val="00063305"/>
    <w:rsid w:val="00063BC2"/>
    <w:rsid w:val="000701F1"/>
    <w:rsid w:val="00071780"/>
    <w:rsid w:val="000803EB"/>
    <w:rsid w:val="00084D11"/>
    <w:rsid w:val="00096E8E"/>
    <w:rsid w:val="00097CAE"/>
    <w:rsid w:val="000A1884"/>
    <w:rsid w:val="000A191F"/>
    <w:rsid w:val="000A24EC"/>
    <w:rsid w:val="000B0D82"/>
    <w:rsid w:val="000B183F"/>
    <w:rsid w:val="000B595D"/>
    <w:rsid w:val="000C49C1"/>
    <w:rsid w:val="000C5AB0"/>
    <w:rsid w:val="000C5C63"/>
    <w:rsid w:val="000D0BB9"/>
    <w:rsid w:val="000D0E1A"/>
    <w:rsid w:val="000D1743"/>
    <w:rsid w:val="000D1BB6"/>
    <w:rsid w:val="000D5A52"/>
    <w:rsid w:val="000D782E"/>
    <w:rsid w:val="000E203E"/>
    <w:rsid w:val="000E7543"/>
    <w:rsid w:val="000E756F"/>
    <w:rsid w:val="000F1D2B"/>
    <w:rsid w:val="000F4139"/>
    <w:rsid w:val="000F49EE"/>
    <w:rsid w:val="000F77A2"/>
    <w:rsid w:val="0010021F"/>
    <w:rsid w:val="00100BF9"/>
    <w:rsid w:val="00102345"/>
    <w:rsid w:val="00106688"/>
    <w:rsid w:val="00106D2B"/>
    <w:rsid w:val="00106DA8"/>
    <w:rsid w:val="00106E53"/>
    <w:rsid w:val="00107A7C"/>
    <w:rsid w:val="00107F09"/>
    <w:rsid w:val="001134C7"/>
    <w:rsid w:val="00113CB8"/>
    <w:rsid w:val="00114576"/>
    <w:rsid w:val="00115C12"/>
    <w:rsid w:val="00116AEB"/>
    <w:rsid w:val="0012151C"/>
    <w:rsid w:val="0012357F"/>
    <w:rsid w:val="00126DD8"/>
    <w:rsid w:val="00127BBA"/>
    <w:rsid w:val="00131669"/>
    <w:rsid w:val="00132765"/>
    <w:rsid w:val="00134C90"/>
    <w:rsid w:val="00136275"/>
    <w:rsid w:val="001375AB"/>
    <w:rsid w:val="00142AED"/>
    <w:rsid w:val="00142BE6"/>
    <w:rsid w:val="00142F59"/>
    <w:rsid w:val="00144122"/>
    <w:rsid w:val="001465CA"/>
    <w:rsid w:val="00151A06"/>
    <w:rsid w:val="00151BE7"/>
    <w:rsid w:val="001520E8"/>
    <w:rsid w:val="00152BD6"/>
    <w:rsid w:val="00152F6D"/>
    <w:rsid w:val="00154677"/>
    <w:rsid w:val="001560A8"/>
    <w:rsid w:val="0015754E"/>
    <w:rsid w:val="001579D2"/>
    <w:rsid w:val="00157CCF"/>
    <w:rsid w:val="00163A19"/>
    <w:rsid w:val="00164AD2"/>
    <w:rsid w:val="00165815"/>
    <w:rsid w:val="00167916"/>
    <w:rsid w:val="00171870"/>
    <w:rsid w:val="00181AE4"/>
    <w:rsid w:val="00187024"/>
    <w:rsid w:val="00187999"/>
    <w:rsid w:val="00191A84"/>
    <w:rsid w:val="00195738"/>
    <w:rsid w:val="001A0271"/>
    <w:rsid w:val="001A3606"/>
    <w:rsid w:val="001A61BA"/>
    <w:rsid w:val="001B414F"/>
    <w:rsid w:val="001C1997"/>
    <w:rsid w:val="001C25E2"/>
    <w:rsid w:val="001C6B40"/>
    <w:rsid w:val="001C7282"/>
    <w:rsid w:val="001C7724"/>
    <w:rsid w:val="001D5D8F"/>
    <w:rsid w:val="001E675B"/>
    <w:rsid w:val="001E73F4"/>
    <w:rsid w:val="001F4A7E"/>
    <w:rsid w:val="001F4B8C"/>
    <w:rsid w:val="001F50B3"/>
    <w:rsid w:val="00204FB6"/>
    <w:rsid w:val="00217086"/>
    <w:rsid w:val="0022685B"/>
    <w:rsid w:val="0023018C"/>
    <w:rsid w:val="00230FFD"/>
    <w:rsid w:val="0023205B"/>
    <w:rsid w:val="002339E7"/>
    <w:rsid w:val="00242DE1"/>
    <w:rsid w:val="00243F8F"/>
    <w:rsid w:val="002466D7"/>
    <w:rsid w:val="002472B5"/>
    <w:rsid w:val="0025644A"/>
    <w:rsid w:val="0025678A"/>
    <w:rsid w:val="002605D2"/>
    <w:rsid w:val="00267F71"/>
    <w:rsid w:val="002715D0"/>
    <w:rsid w:val="0027234E"/>
    <w:rsid w:val="002726D9"/>
    <w:rsid w:val="002816C2"/>
    <w:rsid w:val="00283995"/>
    <w:rsid w:val="002872E6"/>
    <w:rsid w:val="00290C0C"/>
    <w:rsid w:val="00290E37"/>
    <w:rsid w:val="00292375"/>
    <w:rsid w:val="00297F0D"/>
    <w:rsid w:val="002A21EE"/>
    <w:rsid w:val="002A60A5"/>
    <w:rsid w:val="002B0959"/>
    <w:rsid w:val="002B551B"/>
    <w:rsid w:val="002C13CD"/>
    <w:rsid w:val="002C163B"/>
    <w:rsid w:val="002D0EB7"/>
    <w:rsid w:val="002D272F"/>
    <w:rsid w:val="002D38AE"/>
    <w:rsid w:val="002D3CF8"/>
    <w:rsid w:val="002E593B"/>
    <w:rsid w:val="002F06AA"/>
    <w:rsid w:val="002F68A2"/>
    <w:rsid w:val="0030245A"/>
    <w:rsid w:val="00302C62"/>
    <w:rsid w:val="00303B73"/>
    <w:rsid w:val="00307A4A"/>
    <w:rsid w:val="0031000E"/>
    <w:rsid w:val="0032153F"/>
    <w:rsid w:val="0032330D"/>
    <w:rsid w:val="00333A1B"/>
    <w:rsid w:val="003348A2"/>
    <w:rsid w:val="00350D20"/>
    <w:rsid w:val="003514EE"/>
    <w:rsid w:val="00351AAC"/>
    <w:rsid w:val="00352408"/>
    <w:rsid w:val="0036246C"/>
    <w:rsid w:val="00363671"/>
    <w:rsid w:val="00364EE3"/>
    <w:rsid w:val="00370B12"/>
    <w:rsid w:val="0037340E"/>
    <w:rsid w:val="003741BB"/>
    <w:rsid w:val="003757E4"/>
    <w:rsid w:val="00375834"/>
    <w:rsid w:val="00375A32"/>
    <w:rsid w:val="00376015"/>
    <w:rsid w:val="003801D8"/>
    <w:rsid w:val="0038378A"/>
    <w:rsid w:val="0039124E"/>
    <w:rsid w:val="00393180"/>
    <w:rsid w:val="003A63D0"/>
    <w:rsid w:val="003B4DD0"/>
    <w:rsid w:val="003B5279"/>
    <w:rsid w:val="003B66E0"/>
    <w:rsid w:val="003C1967"/>
    <w:rsid w:val="003C1FC8"/>
    <w:rsid w:val="003C3D32"/>
    <w:rsid w:val="003C597F"/>
    <w:rsid w:val="003D0FAA"/>
    <w:rsid w:val="003E2E29"/>
    <w:rsid w:val="003E609E"/>
    <w:rsid w:val="003F1A56"/>
    <w:rsid w:val="003F7C31"/>
    <w:rsid w:val="003F7E53"/>
    <w:rsid w:val="004152C0"/>
    <w:rsid w:val="004156CE"/>
    <w:rsid w:val="0042106D"/>
    <w:rsid w:val="00431B4D"/>
    <w:rsid w:val="00432368"/>
    <w:rsid w:val="00440B51"/>
    <w:rsid w:val="004429A2"/>
    <w:rsid w:val="004429A8"/>
    <w:rsid w:val="00447B37"/>
    <w:rsid w:val="0044AB50"/>
    <w:rsid w:val="00452D49"/>
    <w:rsid w:val="004635C0"/>
    <w:rsid w:val="00472C37"/>
    <w:rsid w:val="00474AB1"/>
    <w:rsid w:val="004755C5"/>
    <w:rsid w:val="004755FA"/>
    <w:rsid w:val="004777B8"/>
    <w:rsid w:val="0048094F"/>
    <w:rsid w:val="004835F3"/>
    <w:rsid w:val="004849C5"/>
    <w:rsid w:val="0048529C"/>
    <w:rsid w:val="00486DBB"/>
    <w:rsid w:val="004933E0"/>
    <w:rsid w:val="00494FD7"/>
    <w:rsid w:val="00495F83"/>
    <w:rsid w:val="004A039B"/>
    <w:rsid w:val="004A1E04"/>
    <w:rsid w:val="004A2132"/>
    <w:rsid w:val="004A3F53"/>
    <w:rsid w:val="004B0FDB"/>
    <w:rsid w:val="004B122D"/>
    <w:rsid w:val="004B4C4C"/>
    <w:rsid w:val="004B60A7"/>
    <w:rsid w:val="004B6C33"/>
    <w:rsid w:val="004C1329"/>
    <w:rsid w:val="004C3880"/>
    <w:rsid w:val="004D028A"/>
    <w:rsid w:val="004D0F2F"/>
    <w:rsid w:val="004D179F"/>
    <w:rsid w:val="004D5B31"/>
    <w:rsid w:val="004D7F57"/>
    <w:rsid w:val="004E2EB5"/>
    <w:rsid w:val="004F1DF0"/>
    <w:rsid w:val="004F22CB"/>
    <w:rsid w:val="004F4ACA"/>
    <w:rsid w:val="004F5807"/>
    <w:rsid w:val="00500294"/>
    <w:rsid w:val="00504A3B"/>
    <w:rsid w:val="00507B16"/>
    <w:rsid w:val="005117A3"/>
    <w:rsid w:val="00520FED"/>
    <w:rsid w:val="00526632"/>
    <w:rsid w:val="00526C93"/>
    <w:rsid w:val="005321A7"/>
    <w:rsid w:val="005339AE"/>
    <w:rsid w:val="00534F24"/>
    <w:rsid w:val="00535EA2"/>
    <w:rsid w:val="00537410"/>
    <w:rsid w:val="00550787"/>
    <w:rsid w:val="00551227"/>
    <w:rsid w:val="0055743F"/>
    <w:rsid w:val="00562128"/>
    <w:rsid w:val="00564C9D"/>
    <w:rsid w:val="00566288"/>
    <w:rsid w:val="00591832"/>
    <w:rsid w:val="00592841"/>
    <w:rsid w:val="005A194A"/>
    <w:rsid w:val="005A19D1"/>
    <w:rsid w:val="005A357F"/>
    <w:rsid w:val="005A7BE5"/>
    <w:rsid w:val="005B2B3D"/>
    <w:rsid w:val="005B3B0F"/>
    <w:rsid w:val="005B4233"/>
    <w:rsid w:val="005B4DEC"/>
    <w:rsid w:val="005B6EBE"/>
    <w:rsid w:val="005B6FD0"/>
    <w:rsid w:val="005C0CCF"/>
    <w:rsid w:val="005C14AD"/>
    <w:rsid w:val="005C2CDC"/>
    <w:rsid w:val="005C6148"/>
    <w:rsid w:val="005C68EB"/>
    <w:rsid w:val="005C7DA5"/>
    <w:rsid w:val="005D314A"/>
    <w:rsid w:val="005D528B"/>
    <w:rsid w:val="005D6134"/>
    <w:rsid w:val="005D7F51"/>
    <w:rsid w:val="005E1EAF"/>
    <w:rsid w:val="005F4FBC"/>
    <w:rsid w:val="00600F85"/>
    <w:rsid w:val="006044D5"/>
    <w:rsid w:val="00611AB4"/>
    <w:rsid w:val="006158E6"/>
    <w:rsid w:val="00620260"/>
    <w:rsid w:val="00620911"/>
    <w:rsid w:val="0062127F"/>
    <w:rsid w:val="00622481"/>
    <w:rsid w:val="00622FDC"/>
    <w:rsid w:val="0062462A"/>
    <w:rsid w:val="00625020"/>
    <w:rsid w:val="006326B6"/>
    <w:rsid w:val="00641268"/>
    <w:rsid w:val="00642F26"/>
    <w:rsid w:val="00647B77"/>
    <w:rsid w:val="0065274C"/>
    <w:rsid w:val="006560C3"/>
    <w:rsid w:val="00656C76"/>
    <w:rsid w:val="0065792B"/>
    <w:rsid w:val="00672473"/>
    <w:rsid w:val="0068205C"/>
    <w:rsid w:val="006864D3"/>
    <w:rsid w:val="00686D14"/>
    <w:rsid w:val="00687ED7"/>
    <w:rsid w:val="0069634E"/>
    <w:rsid w:val="006A00F6"/>
    <w:rsid w:val="006A07D8"/>
    <w:rsid w:val="006A3F5D"/>
    <w:rsid w:val="006A3F79"/>
    <w:rsid w:val="006A71DC"/>
    <w:rsid w:val="006B3083"/>
    <w:rsid w:val="006B5C91"/>
    <w:rsid w:val="006B5E7D"/>
    <w:rsid w:val="006C144C"/>
    <w:rsid w:val="006C3827"/>
    <w:rsid w:val="006C528D"/>
    <w:rsid w:val="006C5AEB"/>
    <w:rsid w:val="006C62E1"/>
    <w:rsid w:val="006D2791"/>
    <w:rsid w:val="006E0F4E"/>
    <w:rsid w:val="006E197F"/>
    <w:rsid w:val="006E4800"/>
    <w:rsid w:val="006E4AF1"/>
    <w:rsid w:val="006E6172"/>
    <w:rsid w:val="006E78B9"/>
    <w:rsid w:val="006E7C33"/>
    <w:rsid w:val="006F0345"/>
    <w:rsid w:val="006F0469"/>
    <w:rsid w:val="006F13F6"/>
    <w:rsid w:val="006F3613"/>
    <w:rsid w:val="006F7551"/>
    <w:rsid w:val="007040B6"/>
    <w:rsid w:val="00705076"/>
    <w:rsid w:val="00706480"/>
    <w:rsid w:val="00711147"/>
    <w:rsid w:val="007205CD"/>
    <w:rsid w:val="00720A3E"/>
    <w:rsid w:val="0072489F"/>
    <w:rsid w:val="0072636D"/>
    <w:rsid w:val="007265F1"/>
    <w:rsid w:val="007277E3"/>
    <w:rsid w:val="00731A17"/>
    <w:rsid w:val="00734458"/>
    <w:rsid w:val="007419CF"/>
    <w:rsid w:val="0074241C"/>
    <w:rsid w:val="00744122"/>
    <w:rsid w:val="0074487E"/>
    <w:rsid w:val="00746273"/>
    <w:rsid w:val="007500E3"/>
    <w:rsid w:val="0075366F"/>
    <w:rsid w:val="00753B6D"/>
    <w:rsid w:val="00762219"/>
    <w:rsid w:val="0077099A"/>
    <w:rsid w:val="007721BF"/>
    <w:rsid w:val="007730B5"/>
    <w:rsid w:val="00774E70"/>
    <w:rsid w:val="007753E5"/>
    <w:rsid w:val="00781303"/>
    <w:rsid w:val="0078181E"/>
    <w:rsid w:val="007842F1"/>
    <w:rsid w:val="007905FB"/>
    <w:rsid w:val="007910AF"/>
    <w:rsid w:val="00791B1F"/>
    <w:rsid w:val="00796678"/>
    <w:rsid w:val="00796CEE"/>
    <w:rsid w:val="007A4B35"/>
    <w:rsid w:val="007A7BF9"/>
    <w:rsid w:val="007B118B"/>
    <w:rsid w:val="007B20F7"/>
    <w:rsid w:val="007B3A4D"/>
    <w:rsid w:val="007B5396"/>
    <w:rsid w:val="007B723B"/>
    <w:rsid w:val="007C0B2A"/>
    <w:rsid w:val="007C475D"/>
    <w:rsid w:val="007C625B"/>
    <w:rsid w:val="007D1731"/>
    <w:rsid w:val="007D361D"/>
    <w:rsid w:val="007D447F"/>
    <w:rsid w:val="007E0460"/>
    <w:rsid w:val="007E05E9"/>
    <w:rsid w:val="007E7F68"/>
    <w:rsid w:val="007F352B"/>
    <w:rsid w:val="00802EA4"/>
    <w:rsid w:val="0081307B"/>
    <w:rsid w:val="00814F52"/>
    <w:rsid w:val="0082787E"/>
    <w:rsid w:val="0083061B"/>
    <w:rsid w:val="00833AD2"/>
    <w:rsid w:val="00833B0C"/>
    <w:rsid w:val="00836063"/>
    <w:rsid w:val="008378AB"/>
    <w:rsid w:val="00841B44"/>
    <w:rsid w:val="00842A23"/>
    <w:rsid w:val="00847793"/>
    <w:rsid w:val="00853121"/>
    <w:rsid w:val="00857D8A"/>
    <w:rsid w:val="0086350C"/>
    <w:rsid w:val="00864855"/>
    <w:rsid w:val="00864D4F"/>
    <w:rsid w:val="0086584F"/>
    <w:rsid w:val="00870017"/>
    <w:rsid w:val="008706D9"/>
    <w:rsid w:val="00870E3F"/>
    <w:rsid w:val="00874457"/>
    <w:rsid w:val="00874E49"/>
    <w:rsid w:val="00876898"/>
    <w:rsid w:val="00877FE7"/>
    <w:rsid w:val="00883CC4"/>
    <w:rsid w:val="008845ED"/>
    <w:rsid w:val="008A2CE4"/>
    <w:rsid w:val="008A6996"/>
    <w:rsid w:val="008C1471"/>
    <w:rsid w:val="008C3AE6"/>
    <w:rsid w:val="008C4EA7"/>
    <w:rsid w:val="008D324B"/>
    <w:rsid w:val="008F0D25"/>
    <w:rsid w:val="008F16AE"/>
    <w:rsid w:val="0090008D"/>
    <w:rsid w:val="009005D2"/>
    <w:rsid w:val="00902470"/>
    <w:rsid w:val="0090332F"/>
    <w:rsid w:val="009051E8"/>
    <w:rsid w:val="0090692C"/>
    <w:rsid w:val="009077EE"/>
    <w:rsid w:val="00910CFA"/>
    <w:rsid w:val="009235A2"/>
    <w:rsid w:val="0093619F"/>
    <w:rsid w:val="00940724"/>
    <w:rsid w:val="009427E5"/>
    <w:rsid w:val="00942D09"/>
    <w:rsid w:val="009454B7"/>
    <w:rsid w:val="00951022"/>
    <w:rsid w:val="00955D7C"/>
    <w:rsid w:val="009613D8"/>
    <w:rsid w:val="00963A49"/>
    <w:rsid w:val="00963D30"/>
    <w:rsid w:val="00964611"/>
    <w:rsid w:val="0096694B"/>
    <w:rsid w:val="0097095E"/>
    <w:rsid w:val="00974275"/>
    <w:rsid w:val="00974893"/>
    <w:rsid w:val="009804FC"/>
    <w:rsid w:val="009812D5"/>
    <w:rsid w:val="0098474B"/>
    <w:rsid w:val="00991DB3"/>
    <w:rsid w:val="00993D53"/>
    <w:rsid w:val="00995CBA"/>
    <w:rsid w:val="0099678C"/>
    <w:rsid w:val="00996C7E"/>
    <w:rsid w:val="00997300"/>
    <w:rsid w:val="009A35E1"/>
    <w:rsid w:val="009B0C96"/>
    <w:rsid w:val="009B0F5B"/>
    <w:rsid w:val="009C222B"/>
    <w:rsid w:val="009C67A8"/>
    <w:rsid w:val="009D0521"/>
    <w:rsid w:val="009D201B"/>
    <w:rsid w:val="009D5D9C"/>
    <w:rsid w:val="009D6259"/>
    <w:rsid w:val="009D63D6"/>
    <w:rsid w:val="009E2171"/>
    <w:rsid w:val="009E23CA"/>
    <w:rsid w:val="009F3E6A"/>
    <w:rsid w:val="00A02378"/>
    <w:rsid w:val="00A05455"/>
    <w:rsid w:val="00A06F53"/>
    <w:rsid w:val="00A11125"/>
    <w:rsid w:val="00A14592"/>
    <w:rsid w:val="00A16C07"/>
    <w:rsid w:val="00A17908"/>
    <w:rsid w:val="00A211F7"/>
    <w:rsid w:val="00A2523F"/>
    <w:rsid w:val="00A2640E"/>
    <w:rsid w:val="00A3516B"/>
    <w:rsid w:val="00A37E7E"/>
    <w:rsid w:val="00A43EDD"/>
    <w:rsid w:val="00A478DE"/>
    <w:rsid w:val="00A47ACD"/>
    <w:rsid w:val="00A511FC"/>
    <w:rsid w:val="00A51FCA"/>
    <w:rsid w:val="00A544F9"/>
    <w:rsid w:val="00A5451D"/>
    <w:rsid w:val="00A55C83"/>
    <w:rsid w:val="00A57815"/>
    <w:rsid w:val="00A62F82"/>
    <w:rsid w:val="00A62FAD"/>
    <w:rsid w:val="00A6711B"/>
    <w:rsid w:val="00A70CDC"/>
    <w:rsid w:val="00A7133D"/>
    <w:rsid w:val="00A77791"/>
    <w:rsid w:val="00A7788C"/>
    <w:rsid w:val="00A82804"/>
    <w:rsid w:val="00A8438C"/>
    <w:rsid w:val="00A85345"/>
    <w:rsid w:val="00A959F9"/>
    <w:rsid w:val="00A960B8"/>
    <w:rsid w:val="00AA1165"/>
    <w:rsid w:val="00AA5DDC"/>
    <w:rsid w:val="00AA6B9B"/>
    <w:rsid w:val="00AB0E6A"/>
    <w:rsid w:val="00AB2DBB"/>
    <w:rsid w:val="00AB605E"/>
    <w:rsid w:val="00AB720A"/>
    <w:rsid w:val="00AB7B7D"/>
    <w:rsid w:val="00AC2D5B"/>
    <w:rsid w:val="00AC3C0A"/>
    <w:rsid w:val="00AC44E6"/>
    <w:rsid w:val="00AC52E0"/>
    <w:rsid w:val="00AD36B2"/>
    <w:rsid w:val="00AD5C8F"/>
    <w:rsid w:val="00AD655A"/>
    <w:rsid w:val="00AE0E91"/>
    <w:rsid w:val="00AE6D5D"/>
    <w:rsid w:val="00AF0A79"/>
    <w:rsid w:val="00AF3A86"/>
    <w:rsid w:val="00AF47AE"/>
    <w:rsid w:val="00AF6EC3"/>
    <w:rsid w:val="00AF7CA8"/>
    <w:rsid w:val="00B103B7"/>
    <w:rsid w:val="00B109CA"/>
    <w:rsid w:val="00B11A9B"/>
    <w:rsid w:val="00B16A9D"/>
    <w:rsid w:val="00B24B2A"/>
    <w:rsid w:val="00B30567"/>
    <w:rsid w:val="00B322CB"/>
    <w:rsid w:val="00B32881"/>
    <w:rsid w:val="00B32ABB"/>
    <w:rsid w:val="00B41FD3"/>
    <w:rsid w:val="00B426D3"/>
    <w:rsid w:val="00B431DE"/>
    <w:rsid w:val="00B43F02"/>
    <w:rsid w:val="00B44C48"/>
    <w:rsid w:val="00B44CBC"/>
    <w:rsid w:val="00B44CD7"/>
    <w:rsid w:val="00B452C0"/>
    <w:rsid w:val="00B53836"/>
    <w:rsid w:val="00B550D3"/>
    <w:rsid w:val="00B70D03"/>
    <w:rsid w:val="00B75912"/>
    <w:rsid w:val="00B75E41"/>
    <w:rsid w:val="00B803E7"/>
    <w:rsid w:val="00B82E14"/>
    <w:rsid w:val="00B901F5"/>
    <w:rsid w:val="00B96A69"/>
    <w:rsid w:val="00B97484"/>
    <w:rsid w:val="00BA1C8C"/>
    <w:rsid w:val="00BA4D92"/>
    <w:rsid w:val="00BA4DDE"/>
    <w:rsid w:val="00BB0EB7"/>
    <w:rsid w:val="00BB1DA6"/>
    <w:rsid w:val="00BB4CF6"/>
    <w:rsid w:val="00BC228E"/>
    <w:rsid w:val="00BC655F"/>
    <w:rsid w:val="00BC6FD8"/>
    <w:rsid w:val="00BD09F9"/>
    <w:rsid w:val="00BD0A91"/>
    <w:rsid w:val="00BD21CC"/>
    <w:rsid w:val="00BD70D8"/>
    <w:rsid w:val="00BE0349"/>
    <w:rsid w:val="00BE1E62"/>
    <w:rsid w:val="00BE2BF7"/>
    <w:rsid w:val="00BE38D5"/>
    <w:rsid w:val="00BE4FB0"/>
    <w:rsid w:val="00BF52B2"/>
    <w:rsid w:val="00BF60E6"/>
    <w:rsid w:val="00BF7052"/>
    <w:rsid w:val="00C03866"/>
    <w:rsid w:val="00C05FAB"/>
    <w:rsid w:val="00C1004F"/>
    <w:rsid w:val="00C11532"/>
    <w:rsid w:val="00C13EB2"/>
    <w:rsid w:val="00C165EF"/>
    <w:rsid w:val="00C20355"/>
    <w:rsid w:val="00C214C8"/>
    <w:rsid w:val="00C21D34"/>
    <w:rsid w:val="00C230A5"/>
    <w:rsid w:val="00C2332E"/>
    <w:rsid w:val="00C243F5"/>
    <w:rsid w:val="00C25656"/>
    <w:rsid w:val="00C3674D"/>
    <w:rsid w:val="00C36E73"/>
    <w:rsid w:val="00C4152A"/>
    <w:rsid w:val="00C43EDE"/>
    <w:rsid w:val="00C4575F"/>
    <w:rsid w:val="00C4712E"/>
    <w:rsid w:val="00C475DD"/>
    <w:rsid w:val="00C515D4"/>
    <w:rsid w:val="00C51D2F"/>
    <w:rsid w:val="00C60AC3"/>
    <w:rsid w:val="00C633B0"/>
    <w:rsid w:val="00C66AA7"/>
    <w:rsid w:val="00C71572"/>
    <w:rsid w:val="00C7162F"/>
    <w:rsid w:val="00C734E2"/>
    <w:rsid w:val="00C769AC"/>
    <w:rsid w:val="00C76DDD"/>
    <w:rsid w:val="00C87ADB"/>
    <w:rsid w:val="00C918BC"/>
    <w:rsid w:val="00C92CD4"/>
    <w:rsid w:val="00CA348A"/>
    <w:rsid w:val="00CA3AEE"/>
    <w:rsid w:val="00CA5E14"/>
    <w:rsid w:val="00CA5EF8"/>
    <w:rsid w:val="00CB2CE6"/>
    <w:rsid w:val="00CB6945"/>
    <w:rsid w:val="00CC06EF"/>
    <w:rsid w:val="00CC0D88"/>
    <w:rsid w:val="00CC166D"/>
    <w:rsid w:val="00CC19D1"/>
    <w:rsid w:val="00CC515F"/>
    <w:rsid w:val="00CC7A1D"/>
    <w:rsid w:val="00CD3589"/>
    <w:rsid w:val="00CD56CD"/>
    <w:rsid w:val="00CD59F6"/>
    <w:rsid w:val="00CD7D5E"/>
    <w:rsid w:val="00CE636D"/>
    <w:rsid w:val="00CF08BB"/>
    <w:rsid w:val="00CF1E53"/>
    <w:rsid w:val="00CF761C"/>
    <w:rsid w:val="00D007F8"/>
    <w:rsid w:val="00D00E26"/>
    <w:rsid w:val="00D039F9"/>
    <w:rsid w:val="00D1614F"/>
    <w:rsid w:val="00D2563B"/>
    <w:rsid w:val="00D30E68"/>
    <w:rsid w:val="00D31037"/>
    <w:rsid w:val="00D3435D"/>
    <w:rsid w:val="00D43E82"/>
    <w:rsid w:val="00D456DB"/>
    <w:rsid w:val="00D57397"/>
    <w:rsid w:val="00D61996"/>
    <w:rsid w:val="00D62434"/>
    <w:rsid w:val="00D6406F"/>
    <w:rsid w:val="00D654CD"/>
    <w:rsid w:val="00D678C7"/>
    <w:rsid w:val="00D73C92"/>
    <w:rsid w:val="00D74875"/>
    <w:rsid w:val="00D8261A"/>
    <w:rsid w:val="00D84EA2"/>
    <w:rsid w:val="00D903E4"/>
    <w:rsid w:val="00D9415C"/>
    <w:rsid w:val="00D941B3"/>
    <w:rsid w:val="00DA469E"/>
    <w:rsid w:val="00DA6704"/>
    <w:rsid w:val="00DA716B"/>
    <w:rsid w:val="00DB3C37"/>
    <w:rsid w:val="00DB45F8"/>
    <w:rsid w:val="00DB7675"/>
    <w:rsid w:val="00DC1EC1"/>
    <w:rsid w:val="00DC64AA"/>
    <w:rsid w:val="00DD1093"/>
    <w:rsid w:val="00DD35EE"/>
    <w:rsid w:val="00DD62D5"/>
    <w:rsid w:val="00DE0546"/>
    <w:rsid w:val="00DE1212"/>
    <w:rsid w:val="00DE2409"/>
    <w:rsid w:val="00DE6B08"/>
    <w:rsid w:val="00E02DD9"/>
    <w:rsid w:val="00E06E74"/>
    <w:rsid w:val="00E15758"/>
    <w:rsid w:val="00E16D55"/>
    <w:rsid w:val="00E25DCD"/>
    <w:rsid w:val="00E269E1"/>
    <w:rsid w:val="00E27583"/>
    <w:rsid w:val="00E326FF"/>
    <w:rsid w:val="00E41247"/>
    <w:rsid w:val="00E41B82"/>
    <w:rsid w:val="00E42188"/>
    <w:rsid w:val="00E431E5"/>
    <w:rsid w:val="00E45F13"/>
    <w:rsid w:val="00E50336"/>
    <w:rsid w:val="00E5043E"/>
    <w:rsid w:val="00E510BC"/>
    <w:rsid w:val="00E52BA4"/>
    <w:rsid w:val="00E61256"/>
    <w:rsid w:val="00E62EFE"/>
    <w:rsid w:val="00E63BF1"/>
    <w:rsid w:val="00E706CD"/>
    <w:rsid w:val="00E73CB2"/>
    <w:rsid w:val="00E76D07"/>
    <w:rsid w:val="00E8163E"/>
    <w:rsid w:val="00E839BA"/>
    <w:rsid w:val="00E8428A"/>
    <w:rsid w:val="00E97F7D"/>
    <w:rsid w:val="00EA59B8"/>
    <w:rsid w:val="00EA5A01"/>
    <w:rsid w:val="00EC2DF9"/>
    <w:rsid w:val="00EC719C"/>
    <w:rsid w:val="00ED3878"/>
    <w:rsid w:val="00EE0282"/>
    <w:rsid w:val="00EE31F3"/>
    <w:rsid w:val="00EE5392"/>
    <w:rsid w:val="00EE64D9"/>
    <w:rsid w:val="00EE6E36"/>
    <w:rsid w:val="00EE6F0C"/>
    <w:rsid w:val="00EF4C54"/>
    <w:rsid w:val="00EF6938"/>
    <w:rsid w:val="00F01014"/>
    <w:rsid w:val="00F016BC"/>
    <w:rsid w:val="00F05832"/>
    <w:rsid w:val="00F05BE9"/>
    <w:rsid w:val="00F05E61"/>
    <w:rsid w:val="00F0660B"/>
    <w:rsid w:val="00F1229F"/>
    <w:rsid w:val="00F123AE"/>
    <w:rsid w:val="00F16C91"/>
    <w:rsid w:val="00F1760F"/>
    <w:rsid w:val="00F20108"/>
    <w:rsid w:val="00F24837"/>
    <w:rsid w:val="00F26721"/>
    <w:rsid w:val="00F30BF0"/>
    <w:rsid w:val="00F32B93"/>
    <w:rsid w:val="00F3327F"/>
    <w:rsid w:val="00F3522F"/>
    <w:rsid w:val="00F36474"/>
    <w:rsid w:val="00F37317"/>
    <w:rsid w:val="00F415F7"/>
    <w:rsid w:val="00F42524"/>
    <w:rsid w:val="00F45444"/>
    <w:rsid w:val="00F45ACE"/>
    <w:rsid w:val="00F47080"/>
    <w:rsid w:val="00F47429"/>
    <w:rsid w:val="00F53E0E"/>
    <w:rsid w:val="00F53F7D"/>
    <w:rsid w:val="00F5539C"/>
    <w:rsid w:val="00F5551A"/>
    <w:rsid w:val="00F62A70"/>
    <w:rsid w:val="00F63A0A"/>
    <w:rsid w:val="00F73331"/>
    <w:rsid w:val="00F76772"/>
    <w:rsid w:val="00F77DD2"/>
    <w:rsid w:val="00F806BB"/>
    <w:rsid w:val="00F87174"/>
    <w:rsid w:val="00F87D88"/>
    <w:rsid w:val="00F91D37"/>
    <w:rsid w:val="00F93538"/>
    <w:rsid w:val="00F9576D"/>
    <w:rsid w:val="00F9610D"/>
    <w:rsid w:val="00FA0742"/>
    <w:rsid w:val="00FA7B38"/>
    <w:rsid w:val="00FA7EE4"/>
    <w:rsid w:val="00FB10B7"/>
    <w:rsid w:val="00FB5F2F"/>
    <w:rsid w:val="00FB657F"/>
    <w:rsid w:val="00FC0738"/>
    <w:rsid w:val="00FC4457"/>
    <w:rsid w:val="00FC4BFC"/>
    <w:rsid w:val="00FC5252"/>
    <w:rsid w:val="00FC68BA"/>
    <w:rsid w:val="00FD27F4"/>
    <w:rsid w:val="00FD5450"/>
    <w:rsid w:val="00FD792E"/>
    <w:rsid w:val="00FE378F"/>
    <w:rsid w:val="00FE7D09"/>
    <w:rsid w:val="00FF72B5"/>
    <w:rsid w:val="01252856"/>
    <w:rsid w:val="01A29D67"/>
    <w:rsid w:val="020FB4E2"/>
    <w:rsid w:val="02C261BD"/>
    <w:rsid w:val="031634AC"/>
    <w:rsid w:val="033DD6B8"/>
    <w:rsid w:val="03967346"/>
    <w:rsid w:val="039D365D"/>
    <w:rsid w:val="03BBF915"/>
    <w:rsid w:val="03D71F78"/>
    <w:rsid w:val="041D3B5B"/>
    <w:rsid w:val="056BB3EB"/>
    <w:rsid w:val="05813B90"/>
    <w:rsid w:val="05B90BBC"/>
    <w:rsid w:val="05FA027F"/>
    <w:rsid w:val="06BDDDA6"/>
    <w:rsid w:val="07B9B7E1"/>
    <w:rsid w:val="08059237"/>
    <w:rsid w:val="084B6CB4"/>
    <w:rsid w:val="085F8F19"/>
    <w:rsid w:val="08F40165"/>
    <w:rsid w:val="09187AE4"/>
    <w:rsid w:val="096A76B5"/>
    <w:rsid w:val="0A3F250E"/>
    <w:rsid w:val="0AB71C81"/>
    <w:rsid w:val="0B05BBE0"/>
    <w:rsid w:val="0C20F966"/>
    <w:rsid w:val="0C376807"/>
    <w:rsid w:val="0CB1D15F"/>
    <w:rsid w:val="0E893677"/>
    <w:rsid w:val="0E9EB837"/>
    <w:rsid w:val="0F5FEE02"/>
    <w:rsid w:val="11490412"/>
    <w:rsid w:val="1411A0FE"/>
    <w:rsid w:val="1449286B"/>
    <w:rsid w:val="150DF9BB"/>
    <w:rsid w:val="15272218"/>
    <w:rsid w:val="15509493"/>
    <w:rsid w:val="16B8E824"/>
    <w:rsid w:val="16C3D6C9"/>
    <w:rsid w:val="17A4AB34"/>
    <w:rsid w:val="191C998E"/>
    <w:rsid w:val="19E16ADE"/>
    <w:rsid w:val="1AB869EF"/>
    <w:rsid w:val="1ABF6461"/>
    <w:rsid w:val="1ADC4BF6"/>
    <w:rsid w:val="1B2DF7C3"/>
    <w:rsid w:val="1B43E5C7"/>
    <w:rsid w:val="1BA56F47"/>
    <w:rsid w:val="1BC9BC3F"/>
    <w:rsid w:val="1C781C57"/>
    <w:rsid w:val="1D1F7E88"/>
    <w:rsid w:val="1EDB88FB"/>
    <w:rsid w:val="20403330"/>
    <w:rsid w:val="2091A325"/>
    <w:rsid w:val="211D249A"/>
    <w:rsid w:val="213E779B"/>
    <w:rsid w:val="21EC7CC3"/>
    <w:rsid w:val="21F5EE3D"/>
    <w:rsid w:val="22383248"/>
    <w:rsid w:val="22400174"/>
    <w:rsid w:val="229CCDFE"/>
    <w:rsid w:val="22E75DDB"/>
    <w:rsid w:val="238BA20B"/>
    <w:rsid w:val="243B14B4"/>
    <w:rsid w:val="247BC1AD"/>
    <w:rsid w:val="24BDED3D"/>
    <w:rsid w:val="26066320"/>
    <w:rsid w:val="26C342CD"/>
    <w:rsid w:val="27F4A79C"/>
    <w:rsid w:val="27F53E19"/>
    <w:rsid w:val="2867FCD0"/>
    <w:rsid w:val="28C55ACF"/>
    <w:rsid w:val="296485A6"/>
    <w:rsid w:val="29E02B04"/>
    <w:rsid w:val="29F78EA8"/>
    <w:rsid w:val="2C1736E5"/>
    <w:rsid w:val="2C7C49E3"/>
    <w:rsid w:val="2DA4F0F6"/>
    <w:rsid w:val="2E6F2FAA"/>
    <w:rsid w:val="2E70DA32"/>
    <w:rsid w:val="2F23F722"/>
    <w:rsid w:val="2F67DBEC"/>
    <w:rsid w:val="30004FFE"/>
    <w:rsid w:val="32BEB929"/>
    <w:rsid w:val="32D4A72D"/>
    <w:rsid w:val="342BB3B3"/>
    <w:rsid w:val="3467D0AD"/>
    <w:rsid w:val="349B1A19"/>
    <w:rsid w:val="3520FE02"/>
    <w:rsid w:val="354583BC"/>
    <w:rsid w:val="363D0FED"/>
    <w:rsid w:val="36647F74"/>
    <w:rsid w:val="36C435C5"/>
    <w:rsid w:val="3779DF03"/>
    <w:rsid w:val="37B1D7C9"/>
    <w:rsid w:val="37C88D29"/>
    <w:rsid w:val="3905D25D"/>
    <w:rsid w:val="39972192"/>
    <w:rsid w:val="3A1CAB28"/>
    <w:rsid w:val="3AD71231"/>
    <w:rsid w:val="3B2943CB"/>
    <w:rsid w:val="3BE1EBC0"/>
    <w:rsid w:val="3C5CE7BD"/>
    <w:rsid w:val="3CC5142C"/>
    <w:rsid w:val="3E1FEDCA"/>
    <w:rsid w:val="3F131D5A"/>
    <w:rsid w:val="3F376D0E"/>
    <w:rsid w:val="3F51953D"/>
    <w:rsid w:val="3F89B6A5"/>
    <w:rsid w:val="414653B5"/>
    <w:rsid w:val="41BC3630"/>
    <w:rsid w:val="41C952F7"/>
    <w:rsid w:val="420DDEEC"/>
    <w:rsid w:val="43D24B84"/>
    <w:rsid w:val="441F47B4"/>
    <w:rsid w:val="4549C35F"/>
    <w:rsid w:val="456E1BE5"/>
    <w:rsid w:val="45B00D6C"/>
    <w:rsid w:val="46BB74B7"/>
    <w:rsid w:val="472E011E"/>
    <w:rsid w:val="496A8DF7"/>
    <w:rsid w:val="4AB6DB78"/>
    <w:rsid w:val="4AF52381"/>
    <w:rsid w:val="4B987B5A"/>
    <w:rsid w:val="4BAEE1F5"/>
    <w:rsid w:val="4BCB084C"/>
    <w:rsid w:val="4C013F70"/>
    <w:rsid w:val="4EF61B99"/>
    <w:rsid w:val="4F1FEAA6"/>
    <w:rsid w:val="4F8C77AA"/>
    <w:rsid w:val="50C8F9CF"/>
    <w:rsid w:val="50CEEF17"/>
    <w:rsid w:val="519D6E42"/>
    <w:rsid w:val="51B578E2"/>
    <w:rsid w:val="528B206C"/>
    <w:rsid w:val="53EC0AD3"/>
    <w:rsid w:val="54BDDD3D"/>
    <w:rsid w:val="58299911"/>
    <w:rsid w:val="591A3193"/>
    <w:rsid w:val="593ACB36"/>
    <w:rsid w:val="598406A8"/>
    <w:rsid w:val="5A25A470"/>
    <w:rsid w:val="5A5B4C57"/>
    <w:rsid w:val="5AC3E75B"/>
    <w:rsid w:val="5AF79EE4"/>
    <w:rsid w:val="5AF9364A"/>
    <w:rsid w:val="5BC463B9"/>
    <w:rsid w:val="5BDDF45B"/>
    <w:rsid w:val="5D40CED2"/>
    <w:rsid w:val="5FE20E05"/>
    <w:rsid w:val="607B0AFB"/>
    <w:rsid w:val="61A6C7FB"/>
    <w:rsid w:val="624D35DF"/>
    <w:rsid w:val="6265DDAF"/>
    <w:rsid w:val="630029C9"/>
    <w:rsid w:val="658CC427"/>
    <w:rsid w:val="667FEA8A"/>
    <w:rsid w:val="685B4A6D"/>
    <w:rsid w:val="6880E3E6"/>
    <w:rsid w:val="69525E8F"/>
    <w:rsid w:val="69B78B4C"/>
    <w:rsid w:val="6A5847C4"/>
    <w:rsid w:val="6A60354A"/>
    <w:rsid w:val="6B75F05E"/>
    <w:rsid w:val="6BFC05AB"/>
    <w:rsid w:val="6C61E941"/>
    <w:rsid w:val="6DBEA71E"/>
    <w:rsid w:val="6F48362B"/>
    <w:rsid w:val="6F6CAFAA"/>
    <w:rsid w:val="71F9CCC6"/>
    <w:rsid w:val="726B472F"/>
    <w:rsid w:val="7355251F"/>
    <w:rsid w:val="73587945"/>
    <w:rsid w:val="7364AAAA"/>
    <w:rsid w:val="74FADA83"/>
    <w:rsid w:val="7587289A"/>
    <w:rsid w:val="758777E3"/>
    <w:rsid w:val="759AFA6B"/>
    <w:rsid w:val="75D9E14A"/>
    <w:rsid w:val="7692D3CC"/>
    <w:rsid w:val="77516C27"/>
    <w:rsid w:val="7777C18F"/>
    <w:rsid w:val="78D29B2D"/>
    <w:rsid w:val="793A26E6"/>
    <w:rsid w:val="7B30B084"/>
    <w:rsid w:val="7C0F688A"/>
    <w:rsid w:val="7CB37D43"/>
    <w:rsid w:val="7D0D0A8D"/>
    <w:rsid w:val="7D75D6FB"/>
    <w:rsid w:val="7DADF9D6"/>
    <w:rsid w:val="7DC28704"/>
    <w:rsid w:val="7ED15D88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9CF9CD3B-5D2F-4408-955B-9592E36E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F413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7F7CD5-A7A6-4B4E-BC51-5F4A15D80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8941aec7-3fd2-4c78-bf55-21bf1983d2e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7</cp:revision>
  <cp:lastPrinted>2024-03-05T19:20:00Z</cp:lastPrinted>
  <dcterms:created xsi:type="dcterms:W3CDTF">2025-02-21T14:16:00Z</dcterms:created>
  <dcterms:modified xsi:type="dcterms:W3CDTF">2025-02-27T13:59:00Z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