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C87B4" w14:textId="52C68077" w:rsidR="0045114D" w:rsidRPr="008314E7" w:rsidRDefault="0045114D" w:rsidP="0045114D">
      <w:pPr>
        <w:pStyle w:val="berschrift2Dunkelblau"/>
        <w:spacing w:before="120"/>
        <w:rPr>
          <w:rFonts w:ascii="Arial" w:hAnsi="Arial" w:cs="Arial"/>
          <w:color w:val="auto"/>
        </w:rPr>
      </w:pPr>
      <w:r w:rsidRPr="008314E7">
        <w:rPr>
          <w:rFonts w:ascii="Arial" w:hAnsi="Arial"/>
          <w:color w:val="auto"/>
        </w:rPr>
        <w:t>C</w:t>
      </w:r>
      <w:r w:rsidR="008314E7" w:rsidRPr="008314E7">
        <w:rPr>
          <w:rFonts w:ascii="Arial" w:hAnsi="Arial"/>
          <w:color w:val="auto"/>
        </w:rPr>
        <w:t>C</w:t>
      </w:r>
      <w:r w:rsidRPr="008314E7">
        <w:rPr>
          <w:rFonts w:ascii="Arial" w:hAnsi="Arial"/>
          <w:color w:val="auto"/>
        </w:rPr>
        <w:t xml:space="preserve">O a: </w:t>
      </w:r>
      <w:r w:rsidR="008314E7" w:rsidRPr="008314E7">
        <w:rPr>
          <w:rFonts w:ascii="Arial" w:hAnsi="Arial" w:cs="Arial"/>
          <w:color w:val="auto"/>
        </w:rPr>
        <w:t>Consulenza e servizio alla clie</w:t>
      </w:r>
      <w:r w:rsidR="008314E7">
        <w:rPr>
          <w:rFonts w:ascii="Arial" w:hAnsi="Arial" w:cs="Arial"/>
          <w:color w:val="auto"/>
        </w:rPr>
        <w:t>ntela</w:t>
      </w:r>
    </w:p>
    <w:p w14:paraId="432EB578" w14:textId="77777777" w:rsidR="0045114D" w:rsidRPr="008314E7" w:rsidRDefault="0045114D" w:rsidP="0045114D">
      <w:pPr>
        <w:spacing w:line="240" w:lineRule="auto"/>
        <w:rPr>
          <w:rFonts w:ascii="Arial" w:hAnsi="Arial" w:cs="Arial"/>
          <w:b/>
          <w:bCs/>
          <w:sz w:val="16"/>
          <w:szCs w:val="16"/>
        </w:rPr>
      </w:pPr>
    </w:p>
    <w:p w14:paraId="71F49575" w14:textId="561DEFED" w:rsidR="0045114D" w:rsidRDefault="0045114D" w:rsidP="007E4EA4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shd w:val="clear" w:color="auto" w:fill="D9D9D9" w:themeFill="background1" w:themeFillShade="D9"/>
        <w:rPr>
          <w:rFonts w:ascii="Arial" w:hAnsi="Arial"/>
          <w:b/>
        </w:rPr>
      </w:pPr>
      <w:r>
        <w:rPr>
          <w:rFonts w:ascii="Arial" w:hAnsi="Arial"/>
          <w:b/>
        </w:rPr>
        <w:t>Si</w:t>
      </w:r>
      <w:r w:rsidR="006619C5">
        <w:rPr>
          <w:rFonts w:ascii="Arial" w:hAnsi="Arial"/>
          <w:b/>
        </w:rPr>
        <w:t xml:space="preserve">tuazione cliente </w:t>
      </w:r>
    </w:p>
    <w:p w14:paraId="7948A860" w14:textId="77777777" w:rsidR="00270B73" w:rsidRPr="00163A19" w:rsidRDefault="00270B73" w:rsidP="007E4EA4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shd w:val="clear" w:color="auto" w:fill="D9D9D9" w:themeFill="background1" w:themeFillShade="D9"/>
        <w:rPr>
          <w:rFonts w:ascii="Arial" w:hAnsi="Arial" w:cs="Arial"/>
          <w:b/>
          <w:bCs/>
        </w:rPr>
      </w:pPr>
    </w:p>
    <w:p w14:paraId="4F1693AD" w14:textId="77777777" w:rsidR="0045114D" w:rsidRPr="002B2F60" w:rsidRDefault="0045114D" w:rsidP="0045114D">
      <w:pPr>
        <w:rPr>
          <w:rFonts w:ascii="Arial" w:hAnsi="Arial" w:cs="Arial"/>
          <w:b/>
          <w:bCs/>
          <w:u w:val="single"/>
        </w:rPr>
      </w:pPr>
    </w:p>
    <w:tbl>
      <w:tblPr>
        <w:tblW w:w="148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93"/>
        <w:gridCol w:w="7347"/>
      </w:tblGrid>
      <w:tr w:rsidR="0045114D" w:rsidRPr="00163A19" w14:paraId="1705426A" w14:textId="77777777" w:rsidTr="002F332A">
        <w:tc>
          <w:tcPr>
            <w:tcW w:w="7493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hideMark/>
          </w:tcPr>
          <w:p w14:paraId="302C3C86" w14:textId="28364F40" w:rsidR="0045114D" w:rsidRPr="00163A19" w:rsidRDefault="005D483B" w:rsidP="002F332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Cognome</w:t>
            </w:r>
            <w:r w:rsidR="0045114D">
              <w:rPr>
                <w:rFonts w:ascii="Arial" w:hAnsi="Arial"/>
                <w:b/>
              </w:rPr>
              <w:t xml:space="preserve"> / </w:t>
            </w:r>
            <w:r>
              <w:rPr>
                <w:rFonts w:ascii="Arial" w:hAnsi="Arial"/>
                <w:b/>
              </w:rPr>
              <w:t>Nome</w:t>
            </w:r>
            <w:r w:rsidR="0045114D">
              <w:rPr>
                <w:rFonts w:ascii="Arial" w:hAnsi="Arial"/>
                <w:b/>
              </w:rPr>
              <w:t xml:space="preserve"> / Num</w:t>
            </w:r>
            <w:r w:rsidR="00AB4B98">
              <w:rPr>
                <w:rFonts w:ascii="Arial" w:hAnsi="Arial"/>
                <w:b/>
              </w:rPr>
              <w:t>ero</w:t>
            </w:r>
          </w:p>
        </w:tc>
        <w:tc>
          <w:tcPr>
            <w:tcW w:w="7347" w:type="dxa"/>
            <w:tcBorders>
              <w:top w:val="dotted" w:sz="4" w:space="0" w:color="auto"/>
              <w:left w:val="dotted" w:sz="4" w:space="0" w:color="auto"/>
              <w:bottom w:val="nil"/>
              <w:right w:val="single" w:sz="4" w:space="0" w:color="auto"/>
            </w:tcBorders>
            <w:hideMark/>
          </w:tcPr>
          <w:p w14:paraId="2C1AB101" w14:textId="5774AB7C" w:rsidR="0045114D" w:rsidRPr="00163A19" w:rsidRDefault="0045114D" w:rsidP="002F332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Dat</w:t>
            </w:r>
            <w:r w:rsidR="00465D23">
              <w:rPr>
                <w:rFonts w:ascii="Arial" w:hAnsi="Arial"/>
                <w:b/>
              </w:rPr>
              <w:t>a</w:t>
            </w:r>
            <w:r>
              <w:rPr>
                <w:rFonts w:ascii="Arial" w:hAnsi="Arial"/>
                <w:b/>
              </w:rPr>
              <w:t xml:space="preserve"> / </w:t>
            </w:r>
            <w:r w:rsidR="00465D23">
              <w:rPr>
                <w:rFonts w:ascii="Arial" w:hAnsi="Arial"/>
                <w:b/>
              </w:rPr>
              <w:t>Inizio</w:t>
            </w:r>
            <w:r>
              <w:rPr>
                <w:rFonts w:ascii="Arial" w:hAnsi="Arial"/>
                <w:b/>
              </w:rPr>
              <w:t xml:space="preserve"> / Fin</w:t>
            </w:r>
            <w:r w:rsidR="00465D23">
              <w:rPr>
                <w:rFonts w:ascii="Arial" w:hAnsi="Arial"/>
                <w:b/>
              </w:rPr>
              <w:t>e</w:t>
            </w:r>
          </w:p>
        </w:tc>
      </w:tr>
      <w:tr w:rsidR="0045114D" w:rsidRPr="00163A19" w14:paraId="05C8FB9F" w14:textId="77777777" w:rsidTr="002F332A">
        <w:tc>
          <w:tcPr>
            <w:tcW w:w="749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D1A830" w14:textId="77777777" w:rsidR="0045114D" w:rsidRPr="00163A19" w:rsidRDefault="0045114D" w:rsidP="002F332A">
            <w:pPr>
              <w:rPr>
                <w:rFonts w:ascii="Arial" w:hAnsi="Arial" w:cs="Arial"/>
                <w:b/>
                <w:bCs/>
                <w:lang w:val="de-DE"/>
              </w:rPr>
            </w:pPr>
          </w:p>
          <w:p w14:paraId="692DFE72" w14:textId="77777777" w:rsidR="0045114D" w:rsidRPr="00163A19" w:rsidRDefault="0045114D" w:rsidP="002F332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.....................................................................................................................</w:t>
            </w:r>
          </w:p>
        </w:tc>
        <w:tc>
          <w:tcPr>
            <w:tcW w:w="7347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487406B" w14:textId="77777777" w:rsidR="0045114D" w:rsidRPr="00163A19" w:rsidRDefault="0045114D" w:rsidP="002F332A">
            <w:pPr>
              <w:rPr>
                <w:rFonts w:ascii="Arial" w:hAnsi="Arial" w:cs="Arial"/>
                <w:b/>
                <w:bCs/>
                <w:lang w:val="de-DE"/>
              </w:rPr>
            </w:pPr>
          </w:p>
          <w:p w14:paraId="73BF1D03" w14:textId="77777777" w:rsidR="0045114D" w:rsidRPr="00163A19" w:rsidRDefault="0045114D" w:rsidP="002F332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.....................................................................................................................</w:t>
            </w:r>
          </w:p>
        </w:tc>
      </w:tr>
    </w:tbl>
    <w:p w14:paraId="0A69BC3C" w14:textId="77777777" w:rsidR="0045114D" w:rsidRPr="00163A19" w:rsidRDefault="0045114D" w:rsidP="0045114D">
      <w:pPr>
        <w:rPr>
          <w:rFonts w:ascii="Arial" w:hAnsi="Arial" w:cs="Arial"/>
          <w:b/>
          <w:bCs/>
        </w:rPr>
      </w:pPr>
    </w:p>
    <w:p w14:paraId="362A65E0" w14:textId="77777777" w:rsidR="003242C4" w:rsidRDefault="003242C4" w:rsidP="0045114D">
      <w:pPr>
        <w:spacing w:before="120"/>
        <w:rPr>
          <w:rFonts w:ascii="Arial" w:hAnsi="Arial"/>
          <w:b/>
        </w:rPr>
      </w:pPr>
      <w:bookmarkStart w:id="0" w:name="_Hlk150347701"/>
      <w:r w:rsidRPr="003242C4">
        <w:rPr>
          <w:rFonts w:ascii="Arial" w:hAnsi="Arial"/>
          <w:b/>
        </w:rPr>
        <w:t>Informazioni sullo svolgimento</w:t>
      </w:r>
    </w:p>
    <w:p w14:paraId="794B7106" w14:textId="77777777" w:rsidR="005B0D0F" w:rsidRDefault="005B0D0F" w:rsidP="0045114D">
      <w:pPr>
        <w:spacing w:before="120"/>
        <w:rPr>
          <w:rFonts w:ascii="Arial" w:hAnsi="Arial"/>
        </w:rPr>
      </w:pPr>
      <w:r w:rsidRPr="005B0D0F">
        <w:rPr>
          <w:rFonts w:ascii="Arial" w:hAnsi="Arial"/>
        </w:rPr>
        <w:t xml:space="preserve">Il gioco di ruolo è una nuova situazione di consulenza, vale a dire che nessuna informazione proveniente da altri compiti e da altre posizioni è rilevante per la soluzione. </w:t>
      </w:r>
    </w:p>
    <w:p w14:paraId="38BD8303" w14:textId="109FA8DE" w:rsidR="0045114D" w:rsidRPr="00163A19" w:rsidRDefault="00242E53" w:rsidP="0045114D">
      <w:pPr>
        <w:spacing w:before="120"/>
        <w:rPr>
          <w:rFonts w:ascii="Arial" w:hAnsi="Arial" w:cs="Arial"/>
        </w:rPr>
      </w:pPr>
      <w:r w:rsidRPr="00242E53">
        <w:rPr>
          <w:rFonts w:ascii="Arial" w:hAnsi="Arial"/>
        </w:rPr>
        <w:t xml:space="preserve">Il colloquio dura </w:t>
      </w:r>
      <w:r w:rsidRPr="00242E53">
        <w:rPr>
          <w:rFonts w:ascii="Arial" w:hAnsi="Arial"/>
          <w:b/>
          <w:bCs/>
        </w:rPr>
        <w:t>circa 1</w:t>
      </w:r>
      <w:r>
        <w:rPr>
          <w:rFonts w:ascii="Arial" w:hAnsi="Arial"/>
          <w:b/>
          <w:bCs/>
        </w:rPr>
        <w:t>0</w:t>
      </w:r>
      <w:r w:rsidRPr="00242E53">
        <w:rPr>
          <w:rFonts w:ascii="Arial" w:hAnsi="Arial"/>
          <w:b/>
          <w:bCs/>
        </w:rPr>
        <w:t xml:space="preserve"> minuti</w:t>
      </w:r>
      <w:r w:rsidRPr="00242E53">
        <w:rPr>
          <w:rFonts w:ascii="Arial" w:hAnsi="Arial"/>
        </w:rPr>
        <w:t xml:space="preserve"> </w:t>
      </w:r>
      <w:r w:rsidR="005B0D0F" w:rsidRPr="005B0D0F">
        <w:rPr>
          <w:rFonts w:ascii="Arial" w:hAnsi="Arial"/>
        </w:rPr>
        <w:t>e contiene i seguenti punti</w:t>
      </w:r>
      <w:r w:rsidR="0045114D" w:rsidRPr="006F38B0">
        <w:rPr>
          <w:rFonts w:ascii="Arial" w:hAnsi="Arial"/>
        </w:rPr>
        <w:t xml:space="preserve"> </w:t>
      </w:r>
      <w:r w:rsidR="006F38B0" w:rsidRPr="006F38B0">
        <w:rPr>
          <w:rFonts w:ascii="Arial" w:hAnsi="Arial"/>
        </w:rPr>
        <w:t>(totale tre colloqui posizione 1; 45 minuti):</w:t>
      </w:r>
    </w:p>
    <w:p w14:paraId="5957EF04" w14:textId="77777777" w:rsidR="0045114D" w:rsidRPr="00163A19" w:rsidRDefault="0045114D" w:rsidP="0045114D">
      <w:pPr>
        <w:rPr>
          <w:rFonts w:ascii="Arial" w:hAnsi="Arial" w:cs="Arial"/>
        </w:rPr>
      </w:pPr>
    </w:p>
    <w:p w14:paraId="1D795FFF" w14:textId="41DA27E8" w:rsidR="0045114D" w:rsidRPr="00163A19" w:rsidRDefault="00000000" w:rsidP="0045114D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-3215011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5114D" w:rsidRPr="00163A19">
            <w:rPr>
              <w:rFonts w:ascii="Segoe UI Symbol" w:eastAsia="MS Gothic" w:hAnsi="Segoe UI Symbol" w:cs="Segoe UI Symbol"/>
            </w:rPr>
            <w:t>☐</w:t>
          </w:r>
        </w:sdtContent>
      </w:sdt>
      <w:r w:rsidR="0045114D">
        <w:rPr>
          <w:rFonts w:ascii="Arial" w:hAnsi="Arial"/>
        </w:rPr>
        <w:t xml:space="preserve"> </w:t>
      </w:r>
      <w:r w:rsidR="00402706" w:rsidRPr="00402706">
        <w:rPr>
          <w:rFonts w:ascii="Arial" w:hAnsi="Arial"/>
        </w:rPr>
        <w:t>In precedenza: chiarimento dei ruoli esperti (chi assume quale ruolo)</w:t>
      </w:r>
    </w:p>
    <w:p w14:paraId="5464708F" w14:textId="333E39B9" w:rsidR="0045114D" w:rsidRPr="00163A19" w:rsidRDefault="00000000" w:rsidP="0045114D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2173277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5114D" w:rsidRPr="00163A19">
            <w:rPr>
              <w:rFonts w:ascii="Segoe UI Symbol" w:eastAsia="MS Gothic" w:hAnsi="Segoe UI Symbol" w:cs="Segoe UI Symbol"/>
            </w:rPr>
            <w:t>☐</w:t>
          </w:r>
        </w:sdtContent>
      </w:sdt>
      <w:r w:rsidR="0045114D">
        <w:rPr>
          <w:rFonts w:ascii="Arial" w:hAnsi="Arial"/>
        </w:rPr>
        <w:t xml:space="preserve"> </w:t>
      </w:r>
      <w:r w:rsidR="00833798" w:rsidRPr="00833798">
        <w:rPr>
          <w:rFonts w:ascii="Arial" w:hAnsi="Arial"/>
        </w:rPr>
        <w:t>Presentazione del problema da parte della clientela</w:t>
      </w:r>
    </w:p>
    <w:bookmarkEnd w:id="0"/>
    <w:p w14:paraId="2C3EFD42" w14:textId="3390AF9F" w:rsidR="0045114D" w:rsidRPr="00163A19" w:rsidRDefault="00000000" w:rsidP="0045114D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4862931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5114D" w:rsidRPr="00163A19">
            <w:rPr>
              <w:rFonts w:ascii="Segoe UI Symbol" w:eastAsia="MS Gothic" w:hAnsi="Segoe UI Symbol" w:cs="Segoe UI Symbol"/>
            </w:rPr>
            <w:t>☐</w:t>
          </w:r>
        </w:sdtContent>
      </w:sdt>
      <w:r w:rsidR="0045114D">
        <w:rPr>
          <w:rFonts w:ascii="Arial" w:hAnsi="Arial"/>
        </w:rPr>
        <w:t xml:space="preserve"> </w:t>
      </w:r>
      <w:r w:rsidR="004B35EF" w:rsidRPr="004B35EF">
        <w:rPr>
          <w:rFonts w:ascii="Arial" w:hAnsi="Arial"/>
        </w:rPr>
        <w:t>Chiarimento dei disturbi tramite LINDAAF</w:t>
      </w:r>
      <w:r w:rsidR="000518DB">
        <w:rPr>
          <w:rFonts w:ascii="Arial" w:hAnsi="Arial"/>
        </w:rPr>
        <w:t>F</w:t>
      </w:r>
      <w:r w:rsidR="004B35EF" w:rsidRPr="004B35EF">
        <w:rPr>
          <w:rFonts w:ascii="Arial" w:hAnsi="Arial"/>
        </w:rPr>
        <w:t xml:space="preserve"> (per chi, quanto tempo...)</w:t>
      </w:r>
    </w:p>
    <w:p w14:paraId="7E0BDF5F" w14:textId="0F663463" w:rsidR="00F663B1" w:rsidRPr="00F663B1" w:rsidRDefault="00000000" w:rsidP="0045114D">
      <w:pPr>
        <w:rPr>
          <w:rFonts w:ascii="Arial" w:hAnsi="Arial"/>
        </w:rPr>
      </w:pPr>
      <w:sdt>
        <w:sdtPr>
          <w:rPr>
            <w:rFonts w:ascii="Arial" w:hAnsi="Arial" w:cs="Arial"/>
          </w:rPr>
          <w:id w:val="18169906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5114D" w:rsidRPr="00163A19">
            <w:rPr>
              <w:rFonts w:ascii="Segoe UI Symbol" w:eastAsia="MS Gothic" w:hAnsi="Segoe UI Symbol" w:cs="Segoe UI Symbol"/>
            </w:rPr>
            <w:t>☐</w:t>
          </w:r>
        </w:sdtContent>
      </w:sdt>
      <w:r w:rsidR="0045114D">
        <w:rPr>
          <w:rFonts w:ascii="Arial" w:hAnsi="Arial"/>
        </w:rPr>
        <w:t xml:space="preserve"> </w:t>
      </w:r>
      <w:r w:rsidR="00F663B1" w:rsidRPr="00F663B1">
        <w:rPr>
          <w:rFonts w:ascii="Arial" w:hAnsi="Arial"/>
        </w:rPr>
        <w:t>Operazione di vendita</w:t>
      </w:r>
    </w:p>
    <w:p w14:paraId="65381529" w14:textId="77777777" w:rsidR="000518DB" w:rsidRDefault="00000000" w:rsidP="0045114D">
      <w:pPr>
        <w:rPr>
          <w:rFonts w:ascii="Arial" w:hAnsi="Arial"/>
        </w:rPr>
      </w:pPr>
      <w:sdt>
        <w:sdtPr>
          <w:rPr>
            <w:rFonts w:ascii="Arial" w:hAnsi="Arial" w:cs="Arial"/>
          </w:rPr>
          <w:id w:val="814260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5114D" w:rsidRPr="00163A19">
            <w:rPr>
              <w:rFonts w:ascii="Segoe UI Symbol" w:eastAsia="MS Gothic" w:hAnsi="Segoe UI Symbol" w:cs="Segoe UI Symbol"/>
            </w:rPr>
            <w:t>☐</w:t>
          </w:r>
        </w:sdtContent>
      </w:sdt>
      <w:r w:rsidR="0045114D">
        <w:rPr>
          <w:rFonts w:ascii="Arial" w:hAnsi="Arial"/>
        </w:rPr>
        <w:t xml:space="preserve"> </w:t>
      </w:r>
      <w:r w:rsidR="000518DB" w:rsidRPr="000518DB">
        <w:rPr>
          <w:rFonts w:ascii="Arial" w:hAnsi="Arial"/>
        </w:rPr>
        <w:t xml:space="preserve">Un’obiezione da parte della cliente, ad esempio in materia di galenici </w:t>
      </w:r>
    </w:p>
    <w:p w14:paraId="093EC15A" w14:textId="7B14BA32" w:rsidR="0045114D" w:rsidRPr="00163A19" w:rsidRDefault="00000000" w:rsidP="0045114D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647748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5114D" w:rsidRPr="00163A19">
            <w:rPr>
              <w:rFonts w:ascii="Segoe UI Symbol" w:eastAsia="MS Gothic" w:hAnsi="Segoe UI Symbol" w:cs="Segoe UI Symbol"/>
            </w:rPr>
            <w:t>☐</w:t>
          </w:r>
        </w:sdtContent>
      </w:sdt>
      <w:r w:rsidR="0045114D">
        <w:rPr>
          <w:rFonts w:ascii="Arial" w:hAnsi="Arial"/>
        </w:rPr>
        <w:t xml:space="preserve"> </w:t>
      </w:r>
      <w:r w:rsidR="00A427E9" w:rsidRPr="00A427E9">
        <w:rPr>
          <w:rFonts w:ascii="Arial" w:hAnsi="Arial"/>
        </w:rPr>
        <w:t xml:space="preserve">Reazione all'obiezione / </w:t>
      </w:r>
      <w:r w:rsidR="008924D3">
        <w:rPr>
          <w:rFonts w:ascii="Arial" w:hAnsi="Arial"/>
        </w:rPr>
        <w:t>prosecuzione</w:t>
      </w:r>
      <w:r w:rsidR="00A427E9" w:rsidRPr="00A427E9">
        <w:rPr>
          <w:rFonts w:ascii="Arial" w:hAnsi="Arial"/>
        </w:rPr>
        <w:t xml:space="preserve"> dell’operazione di vendita, compres</w:t>
      </w:r>
      <w:r w:rsidR="00E53089">
        <w:rPr>
          <w:rFonts w:ascii="Arial" w:hAnsi="Arial"/>
        </w:rPr>
        <w:t>o l’impiego</w:t>
      </w:r>
    </w:p>
    <w:p w14:paraId="478C4A8C" w14:textId="7E251B8F" w:rsidR="0045114D" w:rsidRPr="007A5547" w:rsidRDefault="00000000" w:rsidP="0045114D">
      <w:pPr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-21347123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5114D" w:rsidRPr="007A5547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45114D" w:rsidRPr="007A5547">
        <w:rPr>
          <w:rFonts w:ascii="Arial" w:hAnsi="Arial"/>
          <w:lang w:val="en-US"/>
        </w:rPr>
        <w:t xml:space="preserve"> </w:t>
      </w:r>
      <w:r w:rsidR="008924D3">
        <w:rPr>
          <w:rFonts w:ascii="Arial" w:hAnsi="Arial"/>
          <w:lang w:val="en-US"/>
        </w:rPr>
        <w:t>Almeno</w:t>
      </w:r>
      <w:r w:rsidR="007A5547" w:rsidRPr="007A5547">
        <w:rPr>
          <w:rFonts w:ascii="Arial" w:hAnsi="Arial"/>
          <w:lang w:val="en-US"/>
        </w:rPr>
        <w:t xml:space="preserve"> 1 supplemento terapeutico (prodotto, consigli)</w:t>
      </w:r>
    </w:p>
    <w:p w14:paraId="6C14C72E" w14:textId="7110812F" w:rsidR="0045114D" w:rsidRPr="00163A19" w:rsidRDefault="00000000" w:rsidP="0045114D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1768540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5114D" w:rsidRPr="00163A19">
            <w:rPr>
              <w:rFonts w:ascii="Segoe UI Symbol" w:eastAsia="MS Gothic" w:hAnsi="Segoe UI Symbol" w:cs="Segoe UI Symbol"/>
            </w:rPr>
            <w:t>☐</w:t>
          </w:r>
        </w:sdtContent>
      </w:sdt>
      <w:r w:rsidR="0045114D">
        <w:rPr>
          <w:rFonts w:ascii="Arial" w:hAnsi="Arial"/>
        </w:rPr>
        <w:t xml:space="preserve"> </w:t>
      </w:r>
      <w:r w:rsidR="008924D3">
        <w:rPr>
          <w:rFonts w:ascii="Arial" w:hAnsi="Arial"/>
        </w:rPr>
        <w:t>Almeno</w:t>
      </w:r>
      <w:r w:rsidR="001865B5" w:rsidRPr="001865B5">
        <w:rPr>
          <w:rFonts w:ascii="Arial" w:hAnsi="Arial"/>
        </w:rPr>
        <w:t xml:space="preserve"> 1 misura di prevenzione</w:t>
      </w:r>
    </w:p>
    <w:p w14:paraId="742A263F" w14:textId="1E63E444" w:rsidR="0045114D" w:rsidRPr="00163A19" w:rsidRDefault="00000000" w:rsidP="0045114D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377687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5114D" w:rsidRPr="00163A19">
            <w:rPr>
              <w:rFonts w:ascii="Segoe UI Symbol" w:eastAsia="MS Gothic" w:hAnsi="Segoe UI Symbol" w:cs="Segoe UI Symbol"/>
            </w:rPr>
            <w:t>☐</w:t>
          </w:r>
        </w:sdtContent>
      </w:sdt>
      <w:r w:rsidR="0045114D">
        <w:rPr>
          <w:rFonts w:ascii="Arial" w:hAnsi="Arial"/>
        </w:rPr>
        <w:t xml:space="preserve"> </w:t>
      </w:r>
      <w:r w:rsidR="001865B5" w:rsidRPr="001865B5">
        <w:rPr>
          <w:rFonts w:ascii="Arial" w:hAnsi="Arial"/>
        </w:rPr>
        <w:t>Conclusione della vendita, offerta di assistenza</w:t>
      </w:r>
      <w:r w:rsidR="00E15DD0">
        <w:rPr>
          <w:rFonts w:ascii="Arial" w:hAnsi="Arial"/>
        </w:rPr>
        <w:t xml:space="preserve"> successiva /</w:t>
      </w:r>
      <w:r w:rsidR="001865B5" w:rsidRPr="001865B5">
        <w:rPr>
          <w:rFonts w:ascii="Arial" w:hAnsi="Arial"/>
        </w:rPr>
        <w:t xml:space="preserve"> post-vendita</w:t>
      </w:r>
    </w:p>
    <w:p w14:paraId="100A2684" w14:textId="77777777" w:rsidR="0045114D" w:rsidRPr="00163A19" w:rsidRDefault="0045114D" w:rsidP="0045114D">
      <w:pPr>
        <w:rPr>
          <w:rFonts w:ascii="Arial" w:hAnsi="Arial" w:cs="Arial"/>
        </w:rPr>
      </w:pPr>
    </w:p>
    <w:p w14:paraId="70745185" w14:textId="322E0D2B" w:rsidR="0045114D" w:rsidRPr="00163A19" w:rsidRDefault="00323CD1" w:rsidP="0045114D">
      <w:pPr>
        <w:rPr>
          <w:rFonts w:ascii="Arial" w:hAnsi="Arial" w:cs="Arial"/>
          <w:b/>
          <w:bCs/>
        </w:rPr>
      </w:pPr>
      <w:r>
        <w:rPr>
          <w:rFonts w:ascii="Arial" w:hAnsi="Arial"/>
          <w:b/>
        </w:rPr>
        <w:t xml:space="preserve">Documenti </w:t>
      </w:r>
      <w:r w:rsidR="00D26576">
        <w:rPr>
          <w:rFonts w:ascii="Arial" w:hAnsi="Arial"/>
          <w:b/>
        </w:rPr>
        <w:t>/</w:t>
      </w:r>
      <w:r>
        <w:rPr>
          <w:rFonts w:ascii="Arial" w:hAnsi="Arial"/>
          <w:b/>
        </w:rPr>
        <w:t xml:space="preserve"> materiali necessari</w:t>
      </w:r>
    </w:p>
    <w:p w14:paraId="396844AB" w14:textId="77777777" w:rsidR="0045114D" w:rsidRPr="00163A19" w:rsidRDefault="0045114D" w:rsidP="0045114D">
      <w:pPr>
        <w:spacing w:before="120"/>
        <w:rPr>
          <w:rFonts w:ascii="Arial" w:hAnsi="Arial" w:cs="Arial"/>
        </w:rPr>
      </w:pPr>
    </w:p>
    <w:p w14:paraId="701F1694" w14:textId="77777777" w:rsidR="0045114D" w:rsidRDefault="0045114D" w:rsidP="0045114D">
      <w:pPr>
        <w:rPr>
          <w:rFonts w:ascii="Arial" w:hAnsi="Arial" w:cs="Arial"/>
          <w:b/>
          <w:bCs/>
        </w:rPr>
      </w:pPr>
      <w:r>
        <w:br w:type="page"/>
      </w:r>
    </w:p>
    <w:p w14:paraId="73B23063" w14:textId="27D2F584" w:rsidR="0045114D" w:rsidRPr="002B0959" w:rsidRDefault="00323CD1" w:rsidP="0045114D">
      <w:pPr>
        <w:spacing w:after="120"/>
        <w:rPr>
          <w:rFonts w:ascii="Arial" w:hAnsi="Arial" w:cs="Arial"/>
          <w:b/>
          <w:bCs/>
        </w:rPr>
      </w:pPr>
      <w:r>
        <w:rPr>
          <w:rFonts w:ascii="Arial" w:hAnsi="Arial"/>
          <w:b/>
        </w:rPr>
        <w:lastRenderedPageBreak/>
        <w:t xml:space="preserve">Informazioni </w:t>
      </w:r>
      <w:r w:rsidR="00C7742B">
        <w:rPr>
          <w:rFonts w:ascii="Arial" w:hAnsi="Arial"/>
          <w:b/>
        </w:rPr>
        <w:t>sul</w:t>
      </w:r>
      <w:r w:rsidR="00697D48">
        <w:rPr>
          <w:rFonts w:ascii="Arial" w:hAnsi="Arial"/>
          <w:b/>
        </w:rPr>
        <w:t xml:space="preserve"> gioco di ruolo</w:t>
      </w:r>
    </w:p>
    <w:tbl>
      <w:tblPr>
        <w:tblStyle w:val="Tabellenraster"/>
        <w:tblW w:w="15877" w:type="dxa"/>
        <w:tblInd w:w="-431" w:type="dxa"/>
        <w:tblLook w:val="04A0" w:firstRow="1" w:lastRow="0" w:firstColumn="1" w:lastColumn="0" w:noHBand="0" w:noVBand="1"/>
      </w:tblPr>
      <w:tblGrid>
        <w:gridCol w:w="482"/>
        <w:gridCol w:w="3431"/>
        <w:gridCol w:w="483"/>
        <w:gridCol w:w="3788"/>
        <w:gridCol w:w="7693"/>
      </w:tblGrid>
      <w:tr w:rsidR="0091746D" w:rsidRPr="00163A19" w14:paraId="290079C3" w14:textId="77777777" w:rsidTr="002F33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  <w:tblHeader/>
        </w:trPr>
        <w:tc>
          <w:tcPr>
            <w:tcW w:w="380" w:type="dxa"/>
            <w:shd w:val="clear" w:color="auto" w:fill="F2F2F2" w:themeFill="background1" w:themeFillShade="F2"/>
          </w:tcPr>
          <w:p w14:paraId="15F7334A" w14:textId="77777777" w:rsidR="0045114D" w:rsidRPr="00163A19" w:rsidRDefault="0045114D" w:rsidP="002F332A">
            <w:pPr>
              <w:jc w:val="center"/>
              <w:rPr>
                <w:rFonts w:ascii="Arial" w:hAnsi="Arial" w:cs="Arial"/>
              </w:rPr>
            </w:pPr>
            <w:bookmarkStart w:id="1" w:name="_Hlk176423379"/>
            <w:bookmarkStart w:id="2" w:name="_Hlk174984359"/>
            <w:bookmarkStart w:id="3" w:name="_Hlk174985471"/>
          </w:p>
        </w:tc>
        <w:tc>
          <w:tcPr>
            <w:tcW w:w="34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7751F5" w14:textId="38FE5628" w:rsidR="0045114D" w:rsidRPr="00F25AFF" w:rsidRDefault="00F25AFF" w:rsidP="00F25AFF">
            <w:pPr>
              <w:jc w:val="center"/>
              <w:rPr>
                <w:lang w:val="de-CH"/>
              </w:rPr>
            </w:pPr>
            <w:r>
              <w:rPr>
                <w:rStyle w:val="fontstyle01"/>
              </w:rPr>
              <w:t>Domanda candidato/a</w:t>
            </w:r>
          </w:p>
        </w:tc>
        <w:tc>
          <w:tcPr>
            <w:tcW w:w="48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90070F" w14:textId="50A2160D" w:rsidR="0045114D" w:rsidRPr="00163A19" w:rsidRDefault="00DF4593" w:rsidP="002F33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Sì</w:t>
            </w:r>
          </w:p>
        </w:tc>
        <w:tc>
          <w:tcPr>
            <w:tcW w:w="381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6BA93B" w14:textId="3419B356" w:rsidR="0045114D" w:rsidRPr="00163A19" w:rsidRDefault="0045114D" w:rsidP="002F332A">
            <w:pPr>
              <w:jc w:val="center"/>
              <w:rPr>
                <w:rFonts w:ascii="Arial" w:hAnsi="Arial" w:cs="Arial"/>
              </w:rPr>
            </w:pPr>
            <w:r w:rsidRPr="00DA18CC">
              <w:rPr>
                <w:rFonts w:ascii="Arial" w:hAnsi="Arial"/>
              </w:rPr>
              <w:t>R</w:t>
            </w:r>
            <w:r w:rsidR="00150D4F">
              <w:rPr>
                <w:rFonts w:ascii="Arial" w:hAnsi="Arial"/>
              </w:rPr>
              <w:t>isposte</w:t>
            </w:r>
            <w:r w:rsidRPr="00DA18CC">
              <w:rPr>
                <w:rFonts w:ascii="Arial" w:hAnsi="Arial"/>
              </w:rPr>
              <w:t xml:space="preserve"> e</w:t>
            </w:r>
            <w:r w:rsidR="007B1445">
              <w:rPr>
                <w:rFonts w:ascii="Arial" w:hAnsi="Arial"/>
              </w:rPr>
              <w:t>sperto/a</w:t>
            </w:r>
            <w:r>
              <w:rPr>
                <w:rFonts w:ascii="Arial" w:hAnsi="Arial"/>
              </w:rPr>
              <w:t xml:space="preserve"> / </w:t>
            </w:r>
            <w:r>
              <w:rPr>
                <w:rFonts w:ascii="Arial" w:hAnsi="Arial"/>
                <w:i/>
              </w:rPr>
              <w:t>a</w:t>
            </w:r>
            <w:r w:rsidR="00FF0374">
              <w:rPr>
                <w:rFonts w:ascii="Arial" w:hAnsi="Arial"/>
                <w:i/>
              </w:rPr>
              <w:t>spettative</w:t>
            </w:r>
          </w:p>
        </w:tc>
        <w:tc>
          <w:tcPr>
            <w:tcW w:w="776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483404" w14:textId="090E67B0" w:rsidR="0045114D" w:rsidRPr="00163A19" w:rsidRDefault="0091746D" w:rsidP="002F33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Commenti / o</w:t>
            </w:r>
            <w:r w:rsidR="00B10481" w:rsidRPr="00DA18CC">
              <w:rPr>
                <w:rFonts w:ascii="Arial" w:hAnsi="Arial" w:cs="Arial"/>
              </w:rPr>
              <w:t>sser</w:t>
            </w:r>
            <w:r w:rsidR="00DA18CC" w:rsidRPr="00DA18CC">
              <w:rPr>
                <w:rFonts w:ascii="Arial" w:hAnsi="Arial" w:cs="Arial"/>
              </w:rPr>
              <w:t>vazioni</w:t>
            </w:r>
          </w:p>
        </w:tc>
      </w:tr>
      <w:tr w:rsidR="0091746D" w:rsidRPr="00163A19" w14:paraId="036F0888" w14:textId="77777777" w:rsidTr="002F332A">
        <w:trPr>
          <w:trHeight w:val="850"/>
        </w:trPr>
        <w:tc>
          <w:tcPr>
            <w:tcW w:w="380" w:type="dxa"/>
            <w:shd w:val="clear" w:color="auto" w:fill="F2F2F2" w:themeFill="background1" w:themeFillShade="F2"/>
          </w:tcPr>
          <w:p w14:paraId="124BEE82" w14:textId="77777777" w:rsidR="0045114D" w:rsidRPr="00163A19" w:rsidRDefault="0045114D" w:rsidP="002F33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099B57" w14:textId="0ADF7ADA" w:rsidR="0045114D" w:rsidRPr="00163A19" w:rsidRDefault="00E0491A" w:rsidP="00E049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Intro</w:t>
            </w:r>
            <w:r w:rsidR="00DF4593">
              <w:rPr>
                <w:rFonts w:ascii="Arial" w:hAnsi="Arial" w:cs="Arial"/>
              </w:rPr>
              <w:t>duzione</w:t>
            </w:r>
          </w:p>
        </w:tc>
        <w:tc>
          <w:tcPr>
            <w:tcW w:w="48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990F3B" w14:textId="77777777" w:rsidR="0045114D" w:rsidRPr="00163A19" w:rsidRDefault="0045114D" w:rsidP="002F33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1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EA0DDF" w14:textId="77777777" w:rsidR="0045114D" w:rsidRPr="007B17D3" w:rsidRDefault="0045114D" w:rsidP="002F332A">
            <w:pPr>
              <w:rPr>
                <w:rFonts w:ascii="Arial" w:hAnsi="Arial" w:cs="Arial"/>
              </w:rPr>
            </w:pPr>
          </w:p>
        </w:tc>
        <w:tc>
          <w:tcPr>
            <w:tcW w:w="776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22E9C6" w14:textId="77777777" w:rsidR="0045114D" w:rsidRPr="00DA18CC" w:rsidRDefault="0045114D" w:rsidP="002F332A">
            <w:pPr>
              <w:jc w:val="center"/>
              <w:rPr>
                <w:rFonts w:ascii="Arial" w:hAnsi="Arial" w:cs="Arial"/>
              </w:rPr>
            </w:pPr>
          </w:p>
        </w:tc>
      </w:tr>
      <w:bookmarkEnd w:id="1"/>
      <w:tr w:rsidR="0091746D" w:rsidRPr="00163A19" w14:paraId="52740B1C" w14:textId="77777777" w:rsidTr="002F332A">
        <w:trPr>
          <w:cantSplit/>
          <w:trHeight w:val="850"/>
        </w:trPr>
        <w:tc>
          <w:tcPr>
            <w:tcW w:w="38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55A6F457" w14:textId="71E9D630" w:rsidR="0045114D" w:rsidRPr="00163A19" w:rsidRDefault="001C1B6C" w:rsidP="002F332A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t>Accoglienza</w:t>
            </w:r>
            <w:r w:rsidR="0045114D">
              <w:rPr>
                <w:rFonts w:ascii="Arial" w:hAnsi="Arial"/>
                <w:b/>
              </w:rPr>
              <w:t>/GWP</w:t>
            </w:r>
          </w:p>
        </w:tc>
        <w:tc>
          <w:tcPr>
            <w:tcW w:w="3436" w:type="dxa"/>
            <w:tcBorders>
              <w:bottom w:val="single" w:sz="4" w:space="0" w:color="auto"/>
            </w:tcBorders>
            <w:vAlign w:val="center"/>
          </w:tcPr>
          <w:p w14:paraId="00F88A85" w14:textId="4DD69905" w:rsidR="0045114D" w:rsidRPr="00163A19" w:rsidRDefault="004F0FBD" w:rsidP="004F0F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Accoglienza</w:t>
            </w:r>
            <w:r w:rsidR="0091746D">
              <w:rPr>
                <w:rFonts w:ascii="Arial" w:hAnsi="Arial" w:cs="Arial"/>
              </w:rPr>
              <w:t>/Ben</w:t>
            </w:r>
            <w:r w:rsidR="00A015D9">
              <w:rPr>
                <w:rFonts w:ascii="Arial" w:hAnsi="Arial" w:cs="Arial"/>
              </w:rPr>
              <w:t>venuto</w:t>
            </w:r>
          </w:p>
        </w:tc>
        <w:tc>
          <w:tcPr>
            <w:tcW w:w="481" w:type="dxa"/>
            <w:tcBorders>
              <w:bottom w:val="single" w:sz="4" w:space="0" w:color="auto"/>
            </w:tcBorders>
            <w:vAlign w:val="center"/>
          </w:tcPr>
          <w:p w14:paraId="59E6CCC8" w14:textId="77777777" w:rsidR="0045114D" w:rsidRPr="00163A19" w:rsidRDefault="0045114D" w:rsidP="002F332A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bottom w:val="single" w:sz="4" w:space="0" w:color="auto"/>
            </w:tcBorders>
            <w:vAlign w:val="center"/>
          </w:tcPr>
          <w:p w14:paraId="064B04E7" w14:textId="77777777" w:rsidR="0045114D" w:rsidRPr="00163A19" w:rsidRDefault="0045114D" w:rsidP="002F332A">
            <w:pPr>
              <w:rPr>
                <w:rFonts w:ascii="Arial" w:hAnsi="Arial" w:cs="Arial"/>
                <w:bCs/>
              </w:rPr>
            </w:pPr>
          </w:p>
        </w:tc>
        <w:tc>
          <w:tcPr>
            <w:tcW w:w="7764" w:type="dxa"/>
            <w:tcBorders>
              <w:bottom w:val="single" w:sz="4" w:space="0" w:color="auto"/>
            </w:tcBorders>
            <w:vAlign w:val="center"/>
          </w:tcPr>
          <w:p w14:paraId="0707D49C" w14:textId="77777777" w:rsidR="0045114D" w:rsidRPr="00163A19" w:rsidRDefault="0045114D" w:rsidP="002F332A">
            <w:pPr>
              <w:rPr>
                <w:rFonts w:ascii="Arial" w:hAnsi="Arial" w:cs="Arial"/>
              </w:rPr>
            </w:pPr>
          </w:p>
        </w:tc>
      </w:tr>
      <w:tr w:rsidR="00A22E16" w:rsidRPr="00163A19" w14:paraId="386BA915" w14:textId="77777777" w:rsidTr="002F332A">
        <w:trPr>
          <w:cantSplit/>
          <w:trHeight w:val="1465"/>
        </w:trPr>
        <w:tc>
          <w:tcPr>
            <w:tcW w:w="380" w:type="dxa"/>
            <w:vMerge/>
            <w:textDirection w:val="tbRl"/>
          </w:tcPr>
          <w:p w14:paraId="48DB11FB" w14:textId="77777777" w:rsidR="0045114D" w:rsidRPr="00163A19" w:rsidRDefault="0045114D" w:rsidP="002F332A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D97BD" w14:textId="09AD82F7" w:rsidR="0045114D" w:rsidRPr="00896804" w:rsidRDefault="00896804" w:rsidP="00896804">
            <w:pPr>
              <w:rPr>
                <w:lang w:val="de-CH"/>
              </w:rPr>
            </w:pPr>
            <w:r>
              <w:rPr>
                <w:rStyle w:val="fontstyle01"/>
              </w:rPr>
              <w:t>Questione/motivo</w:t>
            </w:r>
          </w:p>
        </w:tc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C2E110" w14:textId="77777777" w:rsidR="0045114D" w:rsidRPr="00163A19" w:rsidRDefault="0045114D" w:rsidP="002F332A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40ED84" w14:textId="77777777" w:rsidR="0045114D" w:rsidRPr="00DA18CC" w:rsidRDefault="0045114D" w:rsidP="002F332A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7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4BE77" w14:textId="77777777" w:rsidR="0045114D" w:rsidRPr="00163A19" w:rsidRDefault="0045114D" w:rsidP="002F332A">
            <w:pPr>
              <w:rPr>
                <w:rFonts w:ascii="Arial" w:hAnsi="Arial" w:cs="Arial"/>
              </w:rPr>
            </w:pPr>
          </w:p>
        </w:tc>
      </w:tr>
      <w:tr w:rsidR="00A22E16" w:rsidRPr="00163A19" w14:paraId="2ED83E4B" w14:textId="77777777" w:rsidTr="002F332A">
        <w:trPr>
          <w:cantSplit/>
          <w:trHeight w:val="1735"/>
        </w:trPr>
        <w:tc>
          <w:tcPr>
            <w:tcW w:w="380" w:type="dxa"/>
            <w:vMerge/>
            <w:textDirection w:val="tbRl"/>
          </w:tcPr>
          <w:p w14:paraId="154259E8" w14:textId="77777777" w:rsidR="0045114D" w:rsidRPr="00163A19" w:rsidRDefault="0045114D" w:rsidP="002F332A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7FD381" w14:textId="3C40ADE7" w:rsidR="0045114D" w:rsidRPr="00163A19" w:rsidRDefault="006346E5" w:rsidP="002F332A">
            <w:pPr>
              <w:ind w:left="7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Iden</w:t>
            </w:r>
            <w:r w:rsidR="008058C7">
              <w:rPr>
                <w:rFonts w:ascii="Arial" w:hAnsi="Arial"/>
              </w:rPr>
              <w:t>tificazione</w:t>
            </w:r>
            <w:r w:rsidR="0045114D">
              <w:rPr>
                <w:rFonts w:ascii="Arial" w:hAnsi="Arial"/>
              </w:rPr>
              <w:t xml:space="preserve"> </w:t>
            </w:r>
          </w:p>
        </w:tc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E1B483" w14:textId="77777777" w:rsidR="0045114D" w:rsidRPr="00163A19" w:rsidRDefault="0045114D" w:rsidP="002F332A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D6C55B" w14:textId="77777777" w:rsidR="0045114D" w:rsidRPr="00163A19" w:rsidRDefault="0045114D" w:rsidP="002F332A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7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DFDA4" w14:textId="77777777" w:rsidR="0045114D" w:rsidRPr="00163A19" w:rsidRDefault="0045114D" w:rsidP="002F332A">
            <w:pPr>
              <w:rPr>
                <w:rFonts w:ascii="Arial" w:hAnsi="Arial" w:cs="Arial"/>
              </w:rPr>
            </w:pPr>
          </w:p>
        </w:tc>
      </w:tr>
      <w:tr w:rsidR="00A22E16" w:rsidRPr="00163A19" w14:paraId="5EA7B6F5" w14:textId="77777777" w:rsidTr="002F332A">
        <w:trPr>
          <w:cantSplit/>
          <w:trHeight w:val="1399"/>
        </w:trPr>
        <w:tc>
          <w:tcPr>
            <w:tcW w:w="380" w:type="dxa"/>
            <w:vMerge/>
            <w:textDirection w:val="tbRl"/>
          </w:tcPr>
          <w:p w14:paraId="38DA8230" w14:textId="77777777" w:rsidR="0045114D" w:rsidRPr="00163A19" w:rsidRDefault="0045114D" w:rsidP="002F332A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4088CB" w14:textId="7F9795AD" w:rsidR="00CA2598" w:rsidRPr="00CA2598" w:rsidRDefault="008E18F2" w:rsidP="00CA2598">
            <w:pPr>
              <w:rPr>
                <w:rFonts w:ascii="Arial" w:hAnsi="Arial"/>
                <w:lang w:val="en-US"/>
              </w:rPr>
            </w:pPr>
            <w:r w:rsidRPr="00CA2598">
              <w:rPr>
                <w:rFonts w:ascii="Arial" w:hAnsi="Arial"/>
                <w:lang w:val="en-US"/>
              </w:rPr>
              <w:t>Altri medicamenti</w:t>
            </w:r>
            <w:r w:rsidR="00CA2598" w:rsidRPr="00CA2598">
              <w:rPr>
                <w:rFonts w:ascii="Arial" w:hAnsi="Arial"/>
                <w:lang w:val="en-US"/>
              </w:rPr>
              <w:t xml:space="preserve"> </w:t>
            </w:r>
            <w:r w:rsidR="0045114D" w:rsidRPr="00CA2598">
              <w:rPr>
                <w:rFonts w:ascii="Arial" w:hAnsi="Arial"/>
                <w:lang w:val="en-US"/>
              </w:rPr>
              <w:t>/</w:t>
            </w:r>
          </w:p>
          <w:p w14:paraId="17D46908" w14:textId="52075D6A" w:rsidR="00CA2598" w:rsidRPr="00CA2598" w:rsidRDefault="00CA2598" w:rsidP="00CA2598">
            <w:pPr>
              <w:rPr>
                <w:lang w:val="en-US"/>
              </w:rPr>
            </w:pPr>
            <w:r w:rsidRPr="00CA2598">
              <w:rPr>
                <w:rStyle w:val="fontstyle01"/>
                <w:lang w:val="en-US"/>
              </w:rPr>
              <w:t>cosa è già stato fatto</w:t>
            </w:r>
          </w:p>
          <w:p w14:paraId="31C13518" w14:textId="2ECC8367" w:rsidR="0045114D" w:rsidRPr="00CA2598" w:rsidRDefault="0045114D" w:rsidP="002F332A">
            <w:pPr>
              <w:ind w:left="77"/>
              <w:rPr>
                <w:rFonts w:ascii="Arial" w:hAnsi="Arial" w:cs="Arial"/>
                <w:lang w:val="en-US"/>
              </w:rPr>
            </w:pPr>
          </w:p>
        </w:tc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1EA266" w14:textId="77777777" w:rsidR="0045114D" w:rsidRPr="00163A19" w:rsidRDefault="0045114D" w:rsidP="002F332A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49043D" w14:textId="77777777" w:rsidR="0045114D" w:rsidRPr="007B17D3" w:rsidRDefault="0045114D" w:rsidP="002F332A">
            <w:pPr>
              <w:rPr>
                <w:rFonts w:ascii="Arial" w:hAnsi="Arial" w:cs="Arial"/>
                <w:b/>
              </w:rPr>
            </w:pPr>
          </w:p>
        </w:tc>
        <w:tc>
          <w:tcPr>
            <w:tcW w:w="77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346230" w14:textId="77777777" w:rsidR="0045114D" w:rsidRPr="00163A19" w:rsidRDefault="0045114D" w:rsidP="002F332A">
            <w:pPr>
              <w:ind w:left="77"/>
              <w:rPr>
                <w:rFonts w:ascii="Arial" w:hAnsi="Arial" w:cs="Arial"/>
              </w:rPr>
            </w:pPr>
          </w:p>
        </w:tc>
      </w:tr>
      <w:tr w:rsidR="00A22E16" w:rsidRPr="00163A19" w14:paraId="51E6439D" w14:textId="77777777" w:rsidTr="002F332A">
        <w:trPr>
          <w:cantSplit/>
          <w:trHeight w:val="1584"/>
        </w:trPr>
        <w:tc>
          <w:tcPr>
            <w:tcW w:w="380" w:type="dxa"/>
            <w:vMerge/>
            <w:textDirection w:val="tbRl"/>
          </w:tcPr>
          <w:p w14:paraId="6322C804" w14:textId="77777777" w:rsidR="0045114D" w:rsidRPr="00163A19" w:rsidRDefault="0045114D" w:rsidP="002F332A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8603AB0" w14:textId="32C37DED" w:rsidR="0045114D" w:rsidRPr="00163A19" w:rsidRDefault="0045114D" w:rsidP="002F332A">
            <w:pPr>
              <w:ind w:left="7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</w:t>
            </w:r>
            <w:r w:rsidR="00DF6038">
              <w:rPr>
                <w:rFonts w:ascii="Arial" w:hAnsi="Arial"/>
              </w:rPr>
              <w:t>ituazioni di rischio</w:t>
            </w:r>
          </w:p>
        </w:tc>
        <w:tc>
          <w:tcPr>
            <w:tcW w:w="48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EB847BB" w14:textId="77777777" w:rsidR="0045114D" w:rsidRPr="00163A19" w:rsidRDefault="0045114D" w:rsidP="002F332A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EA4A9F2" w14:textId="77777777" w:rsidR="0045114D" w:rsidRPr="00163A19" w:rsidRDefault="0045114D" w:rsidP="002F332A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76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E18A106" w14:textId="77777777" w:rsidR="0045114D" w:rsidRPr="00163A19" w:rsidRDefault="0045114D" w:rsidP="002F332A">
            <w:pPr>
              <w:rPr>
                <w:rFonts w:ascii="Arial" w:hAnsi="Arial" w:cs="Arial"/>
              </w:rPr>
            </w:pPr>
          </w:p>
        </w:tc>
      </w:tr>
      <w:bookmarkEnd w:id="2"/>
      <w:bookmarkEnd w:id="3"/>
      <w:tr w:rsidR="0091746D" w:rsidRPr="00163A19" w14:paraId="29D1ABF2" w14:textId="77777777" w:rsidTr="002F332A">
        <w:trPr>
          <w:cantSplit/>
          <w:trHeight w:val="680"/>
        </w:trPr>
        <w:tc>
          <w:tcPr>
            <w:tcW w:w="380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09BCAF1C" w14:textId="77777777" w:rsidR="0045114D" w:rsidRPr="00163A19" w:rsidRDefault="0045114D" w:rsidP="002F332A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lastRenderedPageBreak/>
              <w:t>LINDAAFF</w:t>
            </w:r>
          </w:p>
          <w:p w14:paraId="26968D2E" w14:textId="77777777" w:rsidR="0045114D" w:rsidRPr="00163A19" w:rsidRDefault="0045114D" w:rsidP="002F332A">
            <w:pPr>
              <w:pStyle w:val="Listenabsatz"/>
              <w:ind w:left="363" w:right="1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36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8B2E68A" w14:textId="3ACCE416" w:rsidR="0045114D" w:rsidRPr="00163A19" w:rsidRDefault="0045114D" w:rsidP="004F60AB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Loc</w:t>
            </w:r>
            <w:r w:rsidR="00DF6038">
              <w:rPr>
                <w:rFonts w:ascii="Arial" w:hAnsi="Arial"/>
              </w:rPr>
              <w:t>alizzazione</w:t>
            </w:r>
          </w:p>
        </w:tc>
        <w:tc>
          <w:tcPr>
            <w:tcW w:w="481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2432B41" w14:textId="77777777" w:rsidR="0045114D" w:rsidRPr="00163A19" w:rsidRDefault="0045114D" w:rsidP="002F332A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5DF1E79" w14:textId="77777777" w:rsidR="0045114D" w:rsidRPr="002D3B06" w:rsidRDefault="0045114D" w:rsidP="002F332A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764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BA0FB33" w14:textId="77777777" w:rsidR="0045114D" w:rsidRPr="00163A19" w:rsidRDefault="0045114D" w:rsidP="002F332A">
            <w:pPr>
              <w:rPr>
                <w:rFonts w:ascii="Arial" w:hAnsi="Arial" w:cs="Arial"/>
              </w:rPr>
            </w:pPr>
          </w:p>
        </w:tc>
      </w:tr>
      <w:tr w:rsidR="00A22E16" w:rsidRPr="00163A19" w14:paraId="6A541DC9" w14:textId="77777777" w:rsidTr="002F332A">
        <w:trPr>
          <w:cantSplit/>
          <w:trHeight w:val="907"/>
        </w:trPr>
        <w:tc>
          <w:tcPr>
            <w:tcW w:w="380" w:type="dxa"/>
            <w:vMerge/>
            <w:textDirection w:val="btLr"/>
            <w:vAlign w:val="center"/>
          </w:tcPr>
          <w:p w14:paraId="6BBE2346" w14:textId="77777777" w:rsidR="0045114D" w:rsidRPr="00163A19" w:rsidRDefault="0045114D" w:rsidP="002F332A">
            <w:pPr>
              <w:pStyle w:val="Listenabsatz"/>
              <w:ind w:left="363" w:right="1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36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785C35C1" w14:textId="4FD1ABDC" w:rsidR="0045114D" w:rsidRPr="008000B4" w:rsidRDefault="008000B4" w:rsidP="008000B4">
            <w:pPr>
              <w:rPr>
                <w:lang w:val="de-CH"/>
              </w:rPr>
            </w:pPr>
            <w:r>
              <w:rPr>
                <w:rStyle w:val="fontstyle01"/>
              </w:rPr>
              <w:t>Intensità / scala del dolore</w:t>
            </w:r>
          </w:p>
        </w:tc>
        <w:tc>
          <w:tcPr>
            <w:tcW w:w="481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04871ABD" w14:textId="77777777" w:rsidR="0045114D" w:rsidRPr="00163A19" w:rsidRDefault="0045114D" w:rsidP="002F332A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4E196E3F" w14:textId="77777777" w:rsidR="0045114D" w:rsidRPr="00163A19" w:rsidRDefault="0045114D" w:rsidP="002F332A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764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40A73975" w14:textId="77777777" w:rsidR="0045114D" w:rsidRPr="00163A19" w:rsidRDefault="0045114D" w:rsidP="002F332A">
            <w:pPr>
              <w:rPr>
                <w:rFonts w:ascii="Arial" w:hAnsi="Arial" w:cs="Arial"/>
              </w:rPr>
            </w:pPr>
          </w:p>
        </w:tc>
      </w:tr>
      <w:tr w:rsidR="00A22E16" w:rsidRPr="00163A19" w14:paraId="7AB15D1F" w14:textId="77777777" w:rsidTr="002F332A">
        <w:trPr>
          <w:cantSplit/>
          <w:trHeight w:val="2691"/>
        </w:trPr>
        <w:tc>
          <w:tcPr>
            <w:tcW w:w="380" w:type="dxa"/>
            <w:vMerge/>
            <w:textDirection w:val="tbRl"/>
          </w:tcPr>
          <w:p w14:paraId="38079185" w14:textId="77777777" w:rsidR="0045114D" w:rsidRPr="00163A19" w:rsidRDefault="0045114D" w:rsidP="002F332A">
            <w:pPr>
              <w:pStyle w:val="Listenabsatz"/>
              <w:ind w:left="36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66B91" w14:textId="26405305" w:rsidR="0045114D" w:rsidRPr="008000B4" w:rsidRDefault="008000B4" w:rsidP="008000B4">
            <w:pPr>
              <w:rPr>
                <w:lang w:val="de-CH"/>
              </w:rPr>
            </w:pPr>
            <w:r w:rsidRPr="008000B4">
              <w:rPr>
                <w:rStyle w:val="fontstyle01"/>
                <w:lang w:val="de-CH"/>
              </w:rPr>
              <w:t>Natura e tipo di disturbo</w:t>
            </w:r>
          </w:p>
        </w:tc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3961C2" w14:textId="77777777" w:rsidR="0045114D" w:rsidRPr="00163A19" w:rsidRDefault="0045114D" w:rsidP="002F332A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81F46" w14:textId="77777777" w:rsidR="0045114D" w:rsidRPr="00163A19" w:rsidRDefault="0045114D" w:rsidP="002F332A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84AB6E" w14:textId="77777777" w:rsidR="0045114D" w:rsidRPr="00163A19" w:rsidRDefault="0045114D" w:rsidP="002F332A">
            <w:pPr>
              <w:rPr>
                <w:rFonts w:ascii="Arial" w:hAnsi="Arial" w:cs="Arial"/>
              </w:rPr>
            </w:pPr>
          </w:p>
        </w:tc>
      </w:tr>
      <w:tr w:rsidR="00A22E16" w:rsidRPr="00163A19" w14:paraId="6848C777" w14:textId="77777777" w:rsidTr="002F332A">
        <w:trPr>
          <w:cantSplit/>
          <w:trHeight w:val="786"/>
        </w:trPr>
        <w:tc>
          <w:tcPr>
            <w:tcW w:w="380" w:type="dxa"/>
            <w:vMerge/>
            <w:textDirection w:val="tbRl"/>
          </w:tcPr>
          <w:p w14:paraId="014E5704" w14:textId="77777777" w:rsidR="0045114D" w:rsidRPr="00163A19" w:rsidRDefault="0045114D" w:rsidP="002F332A">
            <w:pPr>
              <w:pStyle w:val="Listenabsatz"/>
              <w:ind w:left="36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CE588" w14:textId="2041246E" w:rsidR="0045114D" w:rsidRPr="00163A19" w:rsidRDefault="0045114D" w:rsidP="004F60AB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Dur</w:t>
            </w:r>
            <w:r w:rsidR="007F65B9">
              <w:rPr>
                <w:rFonts w:ascii="Arial" w:hAnsi="Arial"/>
              </w:rPr>
              <w:t>ata</w:t>
            </w:r>
          </w:p>
        </w:tc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AE6B46" w14:textId="77777777" w:rsidR="0045114D" w:rsidRPr="00163A19" w:rsidRDefault="0045114D" w:rsidP="002F332A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62BB5" w14:textId="77777777" w:rsidR="0045114D" w:rsidRPr="00163A19" w:rsidRDefault="0045114D" w:rsidP="002F332A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D778F9" w14:textId="77777777" w:rsidR="0045114D" w:rsidRPr="00163A19" w:rsidRDefault="0045114D" w:rsidP="002F332A">
            <w:pPr>
              <w:rPr>
                <w:rFonts w:ascii="Arial" w:hAnsi="Arial" w:cs="Arial"/>
              </w:rPr>
            </w:pPr>
          </w:p>
        </w:tc>
      </w:tr>
      <w:tr w:rsidR="00A22E16" w:rsidRPr="00163A19" w14:paraId="26DF8C54" w14:textId="77777777" w:rsidTr="002F332A">
        <w:trPr>
          <w:cantSplit/>
          <w:trHeight w:val="624"/>
        </w:trPr>
        <w:tc>
          <w:tcPr>
            <w:tcW w:w="380" w:type="dxa"/>
            <w:vMerge/>
            <w:textDirection w:val="btLr"/>
            <w:vAlign w:val="center"/>
          </w:tcPr>
          <w:p w14:paraId="4B19065B" w14:textId="77777777" w:rsidR="0045114D" w:rsidRPr="00163A19" w:rsidRDefault="0045114D" w:rsidP="002F332A">
            <w:pPr>
              <w:pStyle w:val="Listenabsatz"/>
              <w:ind w:left="36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5C101" w14:textId="308E4000" w:rsidR="0045114D" w:rsidRPr="00163A19" w:rsidRDefault="0045114D" w:rsidP="004F60AB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</w:t>
            </w:r>
            <w:r w:rsidR="00AF71ED">
              <w:rPr>
                <w:rFonts w:ascii="Arial" w:hAnsi="Arial"/>
              </w:rPr>
              <w:t>ltri sintomi</w:t>
            </w:r>
          </w:p>
        </w:tc>
        <w:tc>
          <w:tcPr>
            <w:tcW w:w="4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9A0513" w14:textId="77777777" w:rsidR="0045114D" w:rsidRPr="00163A19" w:rsidRDefault="0045114D" w:rsidP="002F332A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C18F34" w14:textId="77777777" w:rsidR="0045114D" w:rsidRPr="00B109CA" w:rsidRDefault="0045114D" w:rsidP="002F332A">
            <w:pPr>
              <w:pStyle w:val="Listenabsatz"/>
              <w:ind w:left="437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9FADE9" w14:textId="77777777" w:rsidR="0045114D" w:rsidRPr="00163A19" w:rsidRDefault="0045114D" w:rsidP="002F332A">
            <w:pPr>
              <w:rPr>
                <w:rFonts w:ascii="Arial" w:hAnsi="Arial" w:cs="Arial"/>
              </w:rPr>
            </w:pPr>
          </w:p>
        </w:tc>
      </w:tr>
      <w:tr w:rsidR="00A22E16" w:rsidRPr="00163A19" w14:paraId="2F8005CD" w14:textId="77777777" w:rsidTr="002F332A">
        <w:trPr>
          <w:cantSplit/>
          <w:trHeight w:val="624"/>
        </w:trPr>
        <w:tc>
          <w:tcPr>
            <w:tcW w:w="380" w:type="dxa"/>
            <w:vMerge/>
            <w:textDirection w:val="btLr"/>
          </w:tcPr>
          <w:p w14:paraId="69172D55" w14:textId="77777777" w:rsidR="0045114D" w:rsidRPr="00163A19" w:rsidRDefault="0045114D" w:rsidP="002F332A">
            <w:pPr>
              <w:pStyle w:val="Listenabsatz"/>
              <w:ind w:left="363" w:right="113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330646" w14:textId="7D6AA603" w:rsidR="0045114D" w:rsidRPr="00B34495" w:rsidRDefault="00B34495" w:rsidP="00B34495">
            <w:pPr>
              <w:rPr>
                <w:lang w:val="de-CH"/>
              </w:rPr>
            </w:pPr>
            <w:r>
              <w:rPr>
                <w:rStyle w:val="fontstyle01"/>
              </w:rPr>
              <w:t>Altre malattie e terapie</w:t>
            </w:r>
          </w:p>
        </w:tc>
        <w:tc>
          <w:tcPr>
            <w:tcW w:w="4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47096" w14:textId="77777777" w:rsidR="0045114D" w:rsidRPr="00163A19" w:rsidRDefault="0045114D" w:rsidP="002F332A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01D6E" w14:textId="77777777" w:rsidR="0045114D" w:rsidRPr="007B17D3" w:rsidRDefault="0045114D" w:rsidP="002F332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D5F760" w14:textId="77777777" w:rsidR="0045114D" w:rsidRPr="00163A19" w:rsidRDefault="0045114D" w:rsidP="002F332A">
            <w:pPr>
              <w:rPr>
                <w:rFonts w:ascii="Arial" w:hAnsi="Arial" w:cs="Arial"/>
              </w:rPr>
            </w:pPr>
          </w:p>
        </w:tc>
      </w:tr>
      <w:tr w:rsidR="00A22E16" w:rsidRPr="00163A19" w14:paraId="31E70628" w14:textId="77777777" w:rsidTr="002F332A">
        <w:trPr>
          <w:cantSplit/>
          <w:trHeight w:val="624"/>
        </w:trPr>
        <w:tc>
          <w:tcPr>
            <w:tcW w:w="380" w:type="dxa"/>
            <w:vMerge/>
            <w:textDirection w:val="btLr"/>
          </w:tcPr>
          <w:p w14:paraId="5D6B60D6" w14:textId="77777777" w:rsidR="0045114D" w:rsidRPr="00163A19" w:rsidRDefault="0045114D" w:rsidP="002F332A">
            <w:pPr>
              <w:pStyle w:val="Listenabsatz"/>
              <w:ind w:left="363" w:right="113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EEA00" w14:textId="41D287F5" w:rsidR="0045114D" w:rsidRPr="00C04B3A" w:rsidRDefault="00C04B3A" w:rsidP="00C04B3A">
            <w:pPr>
              <w:rPr>
                <w:lang w:val="de-CH"/>
              </w:rPr>
            </w:pPr>
            <w:r>
              <w:rPr>
                <w:rStyle w:val="fontstyle01"/>
              </w:rPr>
              <w:t>Fattori aggravanti</w:t>
            </w:r>
          </w:p>
        </w:tc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13F04B" w14:textId="77777777" w:rsidR="0045114D" w:rsidRPr="00163A19" w:rsidRDefault="0045114D" w:rsidP="002F332A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65579" w14:textId="77777777" w:rsidR="0045114D" w:rsidRPr="007B17D3" w:rsidRDefault="0045114D" w:rsidP="002F332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39CFD5" w14:textId="77777777" w:rsidR="0045114D" w:rsidRPr="00163A19" w:rsidRDefault="0045114D" w:rsidP="002F332A">
            <w:pPr>
              <w:rPr>
                <w:rFonts w:ascii="Arial" w:hAnsi="Arial" w:cs="Arial"/>
              </w:rPr>
            </w:pPr>
          </w:p>
        </w:tc>
      </w:tr>
      <w:tr w:rsidR="00A22E16" w:rsidRPr="00163A19" w14:paraId="13C73661" w14:textId="77777777" w:rsidTr="002F332A">
        <w:trPr>
          <w:cantSplit/>
          <w:trHeight w:val="624"/>
        </w:trPr>
        <w:tc>
          <w:tcPr>
            <w:tcW w:w="380" w:type="dxa"/>
            <w:vMerge/>
            <w:textDirection w:val="tbRl"/>
          </w:tcPr>
          <w:p w14:paraId="06E3F5F7" w14:textId="77777777" w:rsidR="0045114D" w:rsidRPr="00163A19" w:rsidRDefault="0045114D" w:rsidP="002F332A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FB881" w14:textId="2EF410A1" w:rsidR="0045114D" w:rsidRPr="00C04B3A" w:rsidRDefault="00C04B3A" w:rsidP="00C04B3A">
            <w:pPr>
              <w:rPr>
                <w:lang w:val="de-CH"/>
              </w:rPr>
            </w:pPr>
            <w:r>
              <w:rPr>
                <w:rStyle w:val="fontstyle01"/>
              </w:rPr>
              <w:t>Fattori di miglioramento</w:t>
            </w:r>
          </w:p>
        </w:tc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361A68" w14:textId="77777777" w:rsidR="0045114D" w:rsidRPr="00163A19" w:rsidRDefault="0045114D" w:rsidP="002F332A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FF732" w14:textId="77777777" w:rsidR="0045114D" w:rsidRPr="00B109CA" w:rsidRDefault="0045114D" w:rsidP="002F332A">
            <w:pPr>
              <w:pStyle w:val="Listenabsatz"/>
              <w:ind w:left="437"/>
              <w:rPr>
                <w:rFonts w:ascii="Arial" w:hAnsi="Arial" w:cs="Arial"/>
                <w:b/>
              </w:rPr>
            </w:pP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DB3D30" w14:textId="77777777" w:rsidR="0045114D" w:rsidRPr="00163A19" w:rsidRDefault="0045114D" w:rsidP="002F332A">
            <w:pPr>
              <w:rPr>
                <w:rFonts w:ascii="Arial" w:hAnsi="Arial" w:cs="Arial"/>
              </w:rPr>
            </w:pPr>
          </w:p>
        </w:tc>
      </w:tr>
      <w:tr w:rsidR="0091746D" w:rsidRPr="00F75EA9" w14:paraId="27E8D7A8" w14:textId="77777777" w:rsidTr="002F332A">
        <w:trPr>
          <w:cantSplit/>
          <w:trHeight w:val="459"/>
        </w:trPr>
        <w:tc>
          <w:tcPr>
            <w:tcW w:w="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5C7DD5D8" w14:textId="77777777" w:rsidR="0045114D" w:rsidRPr="00163A19" w:rsidRDefault="0045114D" w:rsidP="002F332A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281988F" w14:textId="1C522D15" w:rsidR="0045114D" w:rsidRPr="00BF54CB" w:rsidRDefault="00221486" w:rsidP="00221486">
            <w:pPr>
              <w:rPr>
                <w:b/>
                <w:bCs/>
                <w:i/>
                <w:iCs/>
                <w:lang w:val="de-CH"/>
              </w:rPr>
            </w:pPr>
            <w:r w:rsidRPr="00BF54CB">
              <w:rPr>
                <w:rStyle w:val="fontstyle01"/>
                <w:b/>
                <w:bCs/>
                <w:i/>
                <w:iCs/>
              </w:rPr>
              <w:t>Delimitazione corretta delle</w:t>
            </w:r>
            <w:r w:rsidRPr="00BF54CB">
              <w:rPr>
                <w:rFonts w:ascii="Arial-BoldItalicMT" w:hAnsi="Arial-BoldItalicMT"/>
                <w:b/>
                <w:bCs/>
                <w:i/>
                <w:iCs/>
                <w:color w:val="000000"/>
              </w:rPr>
              <w:br/>
            </w:r>
            <w:r w:rsidRPr="00BF54CB">
              <w:rPr>
                <w:rStyle w:val="fontstyle01"/>
                <w:b/>
                <w:bCs/>
                <w:i/>
                <w:iCs/>
              </w:rPr>
              <w:t>competenze, triage</w:t>
            </w:r>
          </w:p>
        </w:tc>
        <w:tc>
          <w:tcPr>
            <w:tcW w:w="48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0C67EAB" w14:textId="77777777" w:rsidR="0045114D" w:rsidRPr="00163A19" w:rsidRDefault="0045114D" w:rsidP="002F332A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9F61BFE" w14:textId="0A0FCF19" w:rsidR="0045114D" w:rsidRPr="00BF54CB" w:rsidRDefault="0045114D" w:rsidP="002F332A">
            <w:pPr>
              <w:rPr>
                <w:b/>
                <w:bCs/>
                <w:i/>
                <w:iCs/>
                <w:lang w:val="en-US"/>
              </w:rPr>
            </w:pPr>
          </w:p>
        </w:tc>
        <w:tc>
          <w:tcPr>
            <w:tcW w:w="77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19CD01D" w14:textId="77777777" w:rsidR="0045114D" w:rsidRPr="00BF54CB" w:rsidRDefault="0045114D" w:rsidP="002F332A">
            <w:pPr>
              <w:rPr>
                <w:rFonts w:ascii="Arial" w:hAnsi="Arial" w:cs="Arial"/>
                <w:lang w:val="en-US"/>
              </w:rPr>
            </w:pPr>
          </w:p>
        </w:tc>
      </w:tr>
      <w:tr w:rsidR="0091746D" w:rsidRPr="00163A19" w14:paraId="447C5599" w14:textId="77777777" w:rsidTr="002F332A">
        <w:trPr>
          <w:cantSplit/>
          <w:trHeight w:hRule="exact" w:val="2041"/>
        </w:trPr>
        <w:tc>
          <w:tcPr>
            <w:tcW w:w="380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61DC209F" w14:textId="77777777" w:rsidR="00AB3D5F" w:rsidRPr="00AB3D5F" w:rsidRDefault="00AB3D5F" w:rsidP="00AB3D5F">
            <w:pPr>
              <w:jc w:val="center"/>
              <w:rPr>
                <w:b/>
                <w:bCs/>
                <w:lang w:val="de-CH"/>
              </w:rPr>
            </w:pPr>
            <w:r w:rsidRPr="00AB3D5F">
              <w:rPr>
                <w:rStyle w:val="fontstyle01"/>
                <w:b/>
                <w:bCs/>
              </w:rPr>
              <w:lastRenderedPageBreak/>
              <w:t>Operazione di vendita</w:t>
            </w:r>
          </w:p>
          <w:p w14:paraId="2AA609E5" w14:textId="411E8F26" w:rsidR="0045114D" w:rsidRPr="00163A19" w:rsidRDefault="0045114D" w:rsidP="002F332A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66311" w14:textId="52041125" w:rsidR="0045114D" w:rsidRPr="00073D62" w:rsidRDefault="00073D62" w:rsidP="002F332A">
            <w:pPr>
              <w:ind w:left="77"/>
              <w:rPr>
                <w:rFonts w:ascii="Arial" w:hAnsi="Arial" w:cs="Arial"/>
                <w:lang w:val="de-CH"/>
              </w:rPr>
            </w:pPr>
            <w:r w:rsidRPr="00073D62">
              <w:rPr>
                <w:rFonts w:ascii="Arial" w:hAnsi="Arial"/>
                <w:lang w:val="de-CH"/>
              </w:rPr>
              <w:t xml:space="preserve">Selezione dei prodotti, ad es. </w:t>
            </w:r>
          </w:p>
          <w:p w14:paraId="41A36AF4" w14:textId="77777777" w:rsidR="0045114D" w:rsidRPr="00073D62" w:rsidRDefault="0045114D" w:rsidP="002F332A">
            <w:pPr>
              <w:pStyle w:val="Listenabsatz"/>
              <w:ind w:left="437"/>
              <w:rPr>
                <w:rFonts w:ascii="Arial" w:hAnsi="Arial" w:cs="Arial"/>
                <w:lang w:val="de-CH"/>
              </w:rPr>
            </w:pPr>
          </w:p>
        </w:tc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4ADC12" w14:textId="77777777" w:rsidR="0045114D" w:rsidRPr="00163A19" w:rsidRDefault="0045114D" w:rsidP="002F332A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E978AE" w14:textId="77777777" w:rsidR="0045114D" w:rsidRPr="00163A19" w:rsidRDefault="0045114D" w:rsidP="002F332A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77264" w14:textId="77777777" w:rsidR="0045114D" w:rsidRPr="00163A19" w:rsidRDefault="0045114D" w:rsidP="002F332A">
            <w:pPr>
              <w:rPr>
                <w:rFonts w:ascii="Arial" w:hAnsi="Arial" w:cs="Arial"/>
              </w:rPr>
            </w:pPr>
          </w:p>
        </w:tc>
      </w:tr>
      <w:tr w:rsidR="00A22E16" w:rsidRPr="00163A19" w14:paraId="34042B87" w14:textId="77777777" w:rsidTr="002F332A">
        <w:trPr>
          <w:cantSplit/>
          <w:trHeight w:val="567"/>
        </w:trPr>
        <w:tc>
          <w:tcPr>
            <w:tcW w:w="380" w:type="dxa"/>
            <w:vMerge/>
            <w:textDirection w:val="tbRl"/>
          </w:tcPr>
          <w:p w14:paraId="70EC9E61" w14:textId="77777777" w:rsidR="0045114D" w:rsidRPr="00163A19" w:rsidRDefault="0045114D" w:rsidP="002F332A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4DA3C" w14:textId="24B56D00" w:rsidR="0045114D" w:rsidRPr="002207FA" w:rsidRDefault="00A22E16" w:rsidP="002207FA">
            <w:pPr>
              <w:ind w:left="77"/>
              <w:rPr>
                <w:rFonts w:ascii="Arial" w:hAnsi="Arial"/>
              </w:rPr>
            </w:pPr>
            <w:r w:rsidRPr="00A22E16">
              <w:rPr>
                <w:rFonts w:ascii="Arial" w:hAnsi="Arial"/>
              </w:rPr>
              <w:t>Argomentazione/benefici per il/la</w:t>
            </w:r>
            <w:r w:rsidR="002207FA">
              <w:rPr>
                <w:rFonts w:ascii="Arial" w:hAnsi="Arial"/>
              </w:rPr>
              <w:t xml:space="preserve"> </w:t>
            </w:r>
            <w:r w:rsidRPr="00A22E16">
              <w:rPr>
                <w:rFonts w:ascii="Arial" w:hAnsi="Arial"/>
              </w:rPr>
              <w:t>cliente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51852" w14:textId="77777777" w:rsidR="0045114D" w:rsidRPr="00163A19" w:rsidRDefault="0045114D" w:rsidP="002F332A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2EA8B" w14:textId="77777777" w:rsidR="0045114D" w:rsidRPr="00163A19" w:rsidRDefault="0045114D" w:rsidP="002F332A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876C" w14:textId="77777777" w:rsidR="0045114D" w:rsidRPr="00163A19" w:rsidRDefault="0045114D" w:rsidP="002F332A">
            <w:pPr>
              <w:rPr>
                <w:rFonts w:ascii="Arial" w:hAnsi="Arial" w:cs="Arial"/>
              </w:rPr>
            </w:pPr>
          </w:p>
        </w:tc>
      </w:tr>
      <w:tr w:rsidR="00A22E16" w:rsidRPr="00163A19" w14:paraId="1EC67574" w14:textId="77777777" w:rsidTr="002F332A">
        <w:trPr>
          <w:cantSplit/>
          <w:trHeight w:val="567"/>
        </w:trPr>
        <w:tc>
          <w:tcPr>
            <w:tcW w:w="380" w:type="dxa"/>
            <w:vMerge/>
            <w:textDirection w:val="tbRl"/>
          </w:tcPr>
          <w:p w14:paraId="1F06A619" w14:textId="77777777" w:rsidR="0045114D" w:rsidRPr="00163A19" w:rsidRDefault="0045114D" w:rsidP="002F332A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ECE91" w14:textId="3353A2ED" w:rsidR="0045114D" w:rsidRPr="00163A19" w:rsidRDefault="002207FA" w:rsidP="002F332A">
            <w:pPr>
              <w:ind w:left="7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Vantaggi e </w:t>
            </w:r>
            <w:r w:rsidR="001A6B18">
              <w:rPr>
                <w:rFonts w:ascii="Arial" w:hAnsi="Arial"/>
              </w:rPr>
              <w:t>s</w:t>
            </w:r>
            <w:r>
              <w:rPr>
                <w:rFonts w:ascii="Arial" w:hAnsi="Arial"/>
              </w:rPr>
              <w:t>vantaggi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78771" w14:textId="77777777" w:rsidR="0045114D" w:rsidRPr="00163A19" w:rsidRDefault="0045114D" w:rsidP="002F332A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3A9B5" w14:textId="77777777" w:rsidR="0045114D" w:rsidRPr="00163A19" w:rsidRDefault="0045114D" w:rsidP="002F332A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24C51" w14:textId="77777777" w:rsidR="0045114D" w:rsidRPr="00163A19" w:rsidRDefault="0045114D" w:rsidP="002F332A">
            <w:pPr>
              <w:rPr>
                <w:rFonts w:ascii="Arial" w:hAnsi="Arial" w:cs="Arial"/>
              </w:rPr>
            </w:pPr>
          </w:p>
        </w:tc>
      </w:tr>
      <w:tr w:rsidR="00A22E16" w:rsidRPr="00163A19" w14:paraId="446EA12B" w14:textId="77777777" w:rsidTr="002F332A">
        <w:trPr>
          <w:cantSplit/>
          <w:trHeight w:val="567"/>
        </w:trPr>
        <w:tc>
          <w:tcPr>
            <w:tcW w:w="380" w:type="dxa"/>
            <w:vMerge/>
            <w:textDirection w:val="tbRl"/>
          </w:tcPr>
          <w:p w14:paraId="3E949532" w14:textId="77777777" w:rsidR="0045114D" w:rsidRPr="00163A19" w:rsidRDefault="0045114D" w:rsidP="002F332A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C6B07" w14:textId="480FA787" w:rsidR="0045114D" w:rsidRPr="00163A19" w:rsidRDefault="002207FA" w:rsidP="002F332A">
            <w:pPr>
              <w:ind w:left="7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Galenici adatti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D530" w14:textId="77777777" w:rsidR="0045114D" w:rsidRPr="00163A19" w:rsidRDefault="0045114D" w:rsidP="002F332A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996FD" w14:textId="77777777" w:rsidR="0045114D" w:rsidRPr="00163A19" w:rsidRDefault="0045114D" w:rsidP="002F332A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227D2" w14:textId="77777777" w:rsidR="0045114D" w:rsidRPr="00163A19" w:rsidRDefault="0045114D" w:rsidP="002F332A">
            <w:pPr>
              <w:rPr>
                <w:rFonts w:ascii="Arial" w:hAnsi="Arial" w:cs="Arial"/>
              </w:rPr>
            </w:pPr>
          </w:p>
        </w:tc>
      </w:tr>
      <w:tr w:rsidR="00A22E16" w:rsidRPr="00163A19" w14:paraId="306A1AC3" w14:textId="77777777" w:rsidTr="002F332A">
        <w:trPr>
          <w:cantSplit/>
          <w:trHeight w:val="567"/>
        </w:trPr>
        <w:tc>
          <w:tcPr>
            <w:tcW w:w="380" w:type="dxa"/>
            <w:vMerge/>
            <w:textDirection w:val="btLr"/>
          </w:tcPr>
          <w:p w14:paraId="6329CE74" w14:textId="77777777" w:rsidR="0045114D" w:rsidRPr="00163A19" w:rsidRDefault="0045114D" w:rsidP="002F332A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21E31" w14:textId="7C2CDB02" w:rsidR="0045114D" w:rsidRPr="00163A19" w:rsidRDefault="002207FA" w:rsidP="002F332A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Suggerimento per la terapia</w:t>
            </w:r>
            <w:r w:rsidR="0045114D">
              <w:rPr>
                <w:rFonts w:ascii="Arial" w:hAnsi="Arial"/>
              </w:rPr>
              <w:t xml:space="preserve"> 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D26C6" w14:textId="77777777" w:rsidR="0045114D" w:rsidRPr="00163A19" w:rsidRDefault="0045114D" w:rsidP="002F332A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56621" w14:textId="77777777" w:rsidR="0045114D" w:rsidRPr="00163A19" w:rsidRDefault="0045114D" w:rsidP="002F332A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BBE8D" w14:textId="77777777" w:rsidR="0045114D" w:rsidRPr="00163A19" w:rsidRDefault="0045114D" w:rsidP="002F332A">
            <w:pPr>
              <w:rPr>
                <w:rFonts w:ascii="Arial" w:hAnsi="Arial" w:cs="Arial"/>
              </w:rPr>
            </w:pPr>
          </w:p>
        </w:tc>
      </w:tr>
      <w:tr w:rsidR="0045114D" w:rsidRPr="00163A19" w14:paraId="24833677" w14:textId="77777777" w:rsidTr="002F332A">
        <w:trPr>
          <w:cantSplit/>
          <w:trHeight w:val="459"/>
        </w:trPr>
        <w:tc>
          <w:tcPr>
            <w:tcW w:w="380" w:type="dxa"/>
            <w:vMerge/>
            <w:textDirection w:val="tbRl"/>
          </w:tcPr>
          <w:p w14:paraId="7191881F" w14:textId="77777777" w:rsidR="0045114D" w:rsidRPr="00163A19" w:rsidRDefault="0045114D" w:rsidP="0045114D">
            <w:pPr>
              <w:pStyle w:val="Listenabsatz"/>
              <w:numPr>
                <w:ilvl w:val="0"/>
                <w:numId w:val="37"/>
              </w:numPr>
              <w:ind w:left="361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15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2012EE" w14:textId="75797FC5" w:rsidR="0045114D" w:rsidRPr="00163A19" w:rsidRDefault="002207FA" w:rsidP="002F332A">
            <w:pPr>
              <w:ind w:left="77"/>
              <w:rPr>
                <w:rFonts w:ascii="Arial" w:hAnsi="Arial" w:cs="Arial"/>
                <w:b/>
                <w:i/>
                <w:iCs/>
              </w:rPr>
            </w:pPr>
            <w:r>
              <w:rPr>
                <w:rFonts w:ascii="Arial" w:hAnsi="Arial"/>
                <w:b/>
                <w:i/>
              </w:rPr>
              <w:t>Obiezione cliente</w:t>
            </w:r>
          </w:p>
        </w:tc>
      </w:tr>
      <w:tr w:rsidR="00A22E16" w:rsidRPr="00163A19" w14:paraId="6980EBA8" w14:textId="77777777" w:rsidTr="002F332A">
        <w:trPr>
          <w:cantSplit/>
          <w:trHeight w:val="459"/>
        </w:trPr>
        <w:tc>
          <w:tcPr>
            <w:tcW w:w="380" w:type="dxa"/>
            <w:vMerge/>
            <w:textDirection w:val="tbRl"/>
          </w:tcPr>
          <w:p w14:paraId="58CD2C66" w14:textId="77777777" w:rsidR="0045114D" w:rsidRPr="00163A19" w:rsidRDefault="0045114D" w:rsidP="0045114D">
            <w:pPr>
              <w:pStyle w:val="Listenabsatz"/>
              <w:numPr>
                <w:ilvl w:val="0"/>
                <w:numId w:val="37"/>
              </w:numPr>
              <w:ind w:left="363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08D3C" w14:textId="77777777" w:rsidR="00DF5293" w:rsidRDefault="00DF5293" w:rsidP="002F332A">
            <w:pPr>
              <w:ind w:left="79"/>
              <w:rPr>
                <w:rFonts w:ascii="Arial" w:hAnsi="Arial"/>
                <w:lang w:val="en-US"/>
              </w:rPr>
            </w:pPr>
          </w:p>
          <w:p w14:paraId="522D3599" w14:textId="23C64C79" w:rsidR="0045114D" w:rsidRPr="002B6F76" w:rsidRDefault="002207FA" w:rsidP="002F332A">
            <w:pPr>
              <w:ind w:left="79"/>
              <w:rPr>
                <w:rFonts w:ascii="Arial" w:hAnsi="Arial" w:cs="Arial"/>
                <w:lang w:val="en-US"/>
              </w:rPr>
            </w:pPr>
            <w:r w:rsidRPr="002B6F76">
              <w:rPr>
                <w:rFonts w:ascii="Arial" w:hAnsi="Arial"/>
                <w:lang w:val="en-US"/>
              </w:rPr>
              <w:t>Prodot</w:t>
            </w:r>
            <w:r w:rsidR="002B6F76" w:rsidRPr="002B6F76">
              <w:rPr>
                <w:rFonts w:ascii="Arial" w:hAnsi="Arial"/>
                <w:lang w:val="en-US"/>
              </w:rPr>
              <w:t>to alternativo adatto, ad es</w:t>
            </w:r>
            <w:r w:rsidR="002B6F76">
              <w:rPr>
                <w:rFonts w:ascii="Arial" w:hAnsi="Arial"/>
                <w:lang w:val="en-US"/>
              </w:rPr>
              <w:t>.</w:t>
            </w:r>
          </w:p>
          <w:p w14:paraId="2B6E01AE" w14:textId="77777777" w:rsidR="0045114D" w:rsidRPr="002B6F76" w:rsidRDefault="0045114D" w:rsidP="002F332A">
            <w:pPr>
              <w:pStyle w:val="Listenabsatz"/>
              <w:ind w:left="437"/>
              <w:rPr>
                <w:rFonts w:ascii="Arial" w:hAnsi="Arial" w:cs="Arial"/>
                <w:i/>
                <w:iCs/>
                <w:lang w:val="en-US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3348C" w14:textId="77777777" w:rsidR="0045114D" w:rsidRPr="00163A19" w:rsidRDefault="0045114D" w:rsidP="002F332A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3AB83" w14:textId="77777777" w:rsidR="0045114D" w:rsidRPr="00E8163E" w:rsidRDefault="0045114D" w:rsidP="002F332A">
            <w:pPr>
              <w:pStyle w:val="Listenabsatz"/>
              <w:ind w:left="437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 xml:space="preserve"> 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79375" w14:textId="77777777" w:rsidR="0045114D" w:rsidRPr="00163A19" w:rsidRDefault="0045114D" w:rsidP="002F332A">
            <w:pPr>
              <w:rPr>
                <w:rFonts w:ascii="Arial" w:hAnsi="Arial" w:cs="Arial"/>
              </w:rPr>
            </w:pPr>
          </w:p>
        </w:tc>
      </w:tr>
      <w:tr w:rsidR="00A22E16" w:rsidRPr="00163A19" w14:paraId="41858540" w14:textId="77777777" w:rsidTr="002F332A">
        <w:trPr>
          <w:cantSplit/>
          <w:trHeight w:hRule="exact" w:val="567"/>
        </w:trPr>
        <w:tc>
          <w:tcPr>
            <w:tcW w:w="380" w:type="dxa"/>
            <w:vMerge/>
            <w:textDirection w:val="tbRl"/>
          </w:tcPr>
          <w:p w14:paraId="11DD8B7D" w14:textId="77777777" w:rsidR="0045114D" w:rsidRPr="00163A19" w:rsidRDefault="0045114D" w:rsidP="0045114D">
            <w:pPr>
              <w:pStyle w:val="Listenabsatz"/>
              <w:numPr>
                <w:ilvl w:val="0"/>
                <w:numId w:val="37"/>
              </w:numPr>
              <w:ind w:left="363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ECC2" w14:textId="7547521F" w:rsidR="0045114D" w:rsidRPr="00163A19" w:rsidRDefault="002B6F76" w:rsidP="002F332A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Argomentazione/benefici per il/la cliente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3D113" w14:textId="77777777" w:rsidR="0045114D" w:rsidRPr="00163A19" w:rsidRDefault="0045114D" w:rsidP="002F332A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8B6D3" w14:textId="77777777" w:rsidR="0045114D" w:rsidRPr="00163A19" w:rsidRDefault="0045114D" w:rsidP="002F332A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A65F0" w14:textId="77777777" w:rsidR="0045114D" w:rsidRPr="00163A19" w:rsidRDefault="0045114D" w:rsidP="002F332A">
            <w:pPr>
              <w:rPr>
                <w:rFonts w:ascii="Arial" w:hAnsi="Arial" w:cs="Arial"/>
              </w:rPr>
            </w:pPr>
          </w:p>
        </w:tc>
      </w:tr>
      <w:tr w:rsidR="00A22E16" w:rsidRPr="00163A19" w14:paraId="59A77150" w14:textId="77777777" w:rsidTr="002A62DA">
        <w:trPr>
          <w:cantSplit/>
          <w:trHeight w:hRule="exact" w:val="638"/>
        </w:trPr>
        <w:tc>
          <w:tcPr>
            <w:tcW w:w="380" w:type="dxa"/>
            <w:vMerge/>
            <w:textDirection w:val="tbRl"/>
          </w:tcPr>
          <w:p w14:paraId="3A55B2A8" w14:textId="77777777" w:rsidR="0045114D" w:rsidRPr="00163A19" w:rsidRDefault="0045114D" w:rsidP="0045114D">
            <w:pPr>
              <w:pStyle w:val="Listenabsatz"/>
              <w:numPr>
                <w:ilvl w:val="0"/>
                <w:numId w:val="37"/>
              </w:numPr>
              <w:ind w:left="363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398AC" w14:textId="4F43031A" w:rsidR="0045114D" w:rsidRPr="00163A19" w:rsidRDefault="002A62DA" w:rsidP="002F332A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Vantaggi e svantaggi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4B674" w14:textId="77777777" w:rsidR="0045114D" w:rsidRPr="00163A19" w:rsidRDefault="0045114D" w:rsidP="002F332A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87447" w14:textId="77777777" w:rsidR="0045114D" w:rsidRPr="00163A19" w:rsidRDefault="0045114D" w:rsidP="002F332A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1B69C" w14:textId="77777777" w:rsidR="0045114D" w:rsidRPr="00163A19" w:rsidRDefault="0045114D" w:rsidP="002F332A">
            <w:pPr>
              <w:rPr>
                <w:rFonts w:ascii="Arial" w:hAnsi="Arial" w:cs="Arial"/>
              </w:rPr>
            </w:pPr>
          </w:p>
        </w:tc>
      </w:tr>
      <w:tr w:rsidR="00A22E16" w:rsidRPr="00163A19" w14:paraId="573EFA0E" w14:textId="77777777" w:rsidTr="002F332A">
        <w:trPr>
          <w:cantSplit/>
          <w:trHeight w:hRule="exact" w:val="567"/>
        </w:trPr>
        <w:tc>
          <w:tcPr>
            <w:tcW w:w="380" w:type="dxa"/>
            <w:vMerge/>
            <w:textDirection w:val="tbRl"/>
          </w:tcPr>
          <w:p w14:paraId="07B2E075" w14:textId="77777777" w:rsidR="0045114D" w:rsidRPr="00163A19" w:rsidRDefault="0045114D" w:rsidP="0045114D">
            <w:pPr>
              <w:pStyle w:val="Listenabsatz"/>
              <w:numPr>
                <w:ilvl w:val="0"/>
                <w:numId w:val="37"/>
              </w:numPr>
              <w:ind w:left="363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AC89" w14:textId="77BA4CCE" w:rsidR="0045114D" w:rsidRPr="00163A19" w:rsidRDefault="002A62DA" w:rsidP="002F332A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Galenici adatti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D0147" w14:textId="77777777" w:rsidR="0045114D" w:rsidRPr="00163A19" w:rsidRDefault="0045114D" w:rsidP="002F332A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6BDDC" w14:textId="77777777" w:rsidR="0045114D" w:rsidRPr="00163A19" w:rsidRDefault="0045114D" w:rsidP="002F332A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E7C2F" w14:textId="77777777" w:rsidR="0045114D" w:rsidRPr="00163A19" w:rsidRDefault="0045114D" w:rsidP="002F332A">
            <w:pPr>
              <w:rPr>
                <w:rFonts w:ascii="Arial" w:hAnsi="Arial" w:cs="Arial"/>
              </w:rPr>
            </w:pPr>
          </w:p>
        </w:tc>
      </w:tr>
      <w:tr w:rsidR="00A22E16" w:rsidRPr="00163A19" w14:paraId="1E2C41F1" w14:textId="77777777" w:rsidTr="00B027E3">
        <w:trPr>
          <w:cantSplit/>
          <w:trHeight w:hRule="exact" w:val="885"/>
        </w:trPr>
        <w:tc>
          <w:tcPr>
            <w:tcW w:w="380" w:type="dxa"/>
            <w:vMerge/>
            <w:textDirection w:val="tbRl"/>
          </w:tcPr>
          <w:p w14:paraId="260BC2E7" w14:textId="77777777" w:rsidR="0045114D" w:rsidRPr="00163A19" w:rsidRDefault="0045114D" w:rsidP="0045114D">
            <w:pPr>
              <w:pStyle w:val="Listenabsatz"/>
              <w:numPr>
                <w:ilvl w:val="0"/>
                <w:numId w:val="37"/>
              </w:numPr>
              <w:ind w:left="363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40ED43" w14:textId="4B5F3D90" w:rsidR="0045114D" w:rsidRPr="00163A19" w:rsidRDefault="003F2FF0" w:rsidP="002F332A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Suggerimento per la terapia</w:t>
            </w:r>
            <w:r w:rsidR="0045114D">
              <w:rPr>
                <w:rFonts w:ascii="Arial" w:hAnsi="Arial"/>
              </w:rPr>
              <w:t xml:space="preserve"> 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DAF8E8" w14:textId="77777777" w:rsidR="0045114D" w:rsidRPr="00163A19" w:rsidRDefault="0045114D" w:rsidP="002F332A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8BC6C1" w14:textId="77777777" w:rsidR="0045114D" w:rsidRPr="00163A19" w:rsidRDefault="0045114D" w:rsidP="002F332A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54B83A" w14:textId="77777777" w:rsidR="0045114D" w:rsidRPr="00163A19" w:rsidRDefault="0045114D" w:rsidP="002F332A">
            <w:pPr>
              <w:rPr>
                <w:rFonts w:ascii="Arial" w:hAnsi="Arial" w:cs="Arial"/>
              </w:rPr>
            </w:pPr>
          </w:p>
        </w:tc>
      </w:tr>
      <w:tr w:rsidR="0091746D" w:rsidRPr="00C243F5" w14:paraId="31E8BD0A" w14:textId="77777777" w:rsidTr="002F332A">
        <w:trPr>
          <w:cantSplit/>
          <w:trHeight w:hRule="exact" w:val="851"/>
        </w:trPr>
        <w:tc>
          <w:tcPr>
            <w:tcW w:w="38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22EA8F39" w14:textId="0B21CB77" w:rsidR="0045114D" w:rsidRPr="00C243F5" w:rsidRDefault="00C31EBA" w:rsidP="002F332A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lastRenderedPageBreak/>
              <w:t>Terapia</w:t>
            </w:r>
          </w:p>
        </w:tc>
        <w:tc>
          <w:tcPr>
            <w:tcW w:w="3436" w:type="dxa"/>
            <w:tcBorders>
              <w:bottom w:val="single" w:sz="4" w:space="0" w:color="auto"/>
            </w:tcBorders>
            <w:vAlign w:val="center"/>
          </w:tcPr>
          <w:p w14:paraId="1B853AED" w14:textId="7ED996D3" w:rsidR="0045114D" w:rsidRPr="00C243F5" w:rsidRDefault="003F2FF0" w:rsidP="002F332A">
            <w:pPr>
              <w:ind w:left="7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Impiego: come? </w:t>
            </w:r>
          </w:p>
        </w:tc>
        <w:tc>
          <w:tcPr>
            <w:tcW w:w="481" w:type="dxa"/>
            <w:tcBorders>
              <w:bottom w:val="single" w:sz="4" w:space="0" w:color="auto"/>
            </w:tcBorders>
            <w:vAlign w:val="center"/>
          </w:tcPr>
          <w:p w14:paraId="613258EF" w14:textId="77777777" w:rsidR="0045114D" w:rsidRPr="00C243F5" w:rsidRDefault="0045114D" w:rsidP="002F332A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bottom w:val="single" w:sz="4" w:space="0" w:color="auto"/>
            </w:tcBorders>
            <w:vAlign w:val="center"/>
          </w:tcPr>
          <w:p w14:paraId="638AA38F" w14:textId="77777777" w:rsidR="0045114D" w:rsidRPr="00C243F5" w:rsidRDefault="0045114D" w:rsidP="002F332A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64" w:type="dxa"/>
            <w:tcBorders>
              <w:bottom w:val="single" w:sz="4" w:space="0" w:color="auto"/>
            </w:tcBorders>
            <w:vAlign w:val="center"/>
          </w:tcPr>
          <w:p w14:paraId="58B1A3E0" w14:textId="77777777" w:rsidR="0045114D" w:rsidRPr="00C243F5" w:rsidRDefault="0045114D" w:rsidP="002F332A">
            <w:pPr>
              <w:rPr>
                <w:rFonts w:ascii="Arial" w:hAnsi="Arial" w:cs="Arial"/>
              </w:rPr>
            </w:pPr>
          </w:p>
        </w:tc>
      </w:tr>
      <w:tr w:rsidR="00A22E16" w:rsidRPr="00C243F5" w14:paraId="48F226C8" w14:textId="77777777" w:rsidTr="002F332A">
        <w:trPr>
          <w:cantSplit/>
          <w:trHeight w:hRule="exact" w:val="851"/>
        </w:trPr>
        <w:tc>
          <w:tcPr>
            <w:tcW w:w="380" w:type="dxa"/>
            <w:vMerge/>
            <w:textDirection w:val="tbRl"/>
          </w:tcPr>
          <w:p w14:paraId="48A8FB5A" w14:textId="77777777" w:rsidR="0045114D" w:rsidRPr="00C243F5" w:rsidRDefault="0045114D" w:rsidP="002F332A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BF99EB" w14:textId="10B80D9A" w:rsidR="0045114D" w:rsidRPr="00C243F5" w:rsidRDefault="00FC4A25" w:rsidP="002F332A">
            <w:pPr>
              <w:ind w:left="7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Quanto spesso ?</w:t>
            </w:r>
          </w:p>
        </w:tc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808743" w14:textId="77777777" w:rsidR="0045114D" w:rsidRPr="00C243F5" w:rsidRDefault="0045114D" w:rsidP="002F332A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D20CB3" w14:textId="77777777" w:rsidR="0045114D" w:rsidRPr="00C243F5" w:rsidRDefault="0045114D" w:rsidP="002F332A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3E1680" w14:textId="77777777" w:rsidR="0045114D" w:rsidRPr="00C243F5" w:rsidRDefault="0045114D" w:rsidP="002F332A">
            <w:pPr>
              <w:ind w:left="77"/>
              <w:rPr>
                <w:rFonts w:ascii="Arial" w:hAnsi="Arial" w:cs="Arial"/>
              </w:rPr>
            </w:pPr>
          </w:p>
        </w:tc>
      </w:tr>
      <w:tr w:rsidR="00A22E16" w:rsidRPr="00C243F5" w14:paraId="3DE8599F" w14:textId="77777777" w:rsidTr="002F332A">
        <w:trPr>
          <w:cantSplit/>
          <w:trHeight w:hRule="exact" w:val="851"/>
        </w:trPr>
        <w:tc>
          <w:tcPr>
            <w:tcW w:w="380" w:type="dxa"/>
            <w:vMerge/>
            <w:textDirection w:val="tbRl"/>
          </w:tcPr>
          <w:p w14:paraId="0CC6B148" w14:textId="77777777" w:rsidR="0045114D" w:rsidRPr="00C243F5" w:rsidRDefault="0045114D" w:rsidP="002F332A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8BDCD7" w14:textId="6AE9A456" w:rsidR="0045114D" w:rsidRPr="00C243F5" w:rsidRDefault="00FC4A25" w:rsidP="002F332A">
            <w:pPr>
              <w:ind w:left="7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Quanto tempo ?</w:t>
            </w:r>
          </w:p>
        </w:tc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A3FB19" w14:textId="77777777" w:rsidR="0045114D" w:rsidRPr="00C243F5" w:rsidRDefault="0045114D" w:rsidP="002F332A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E4C380" w14:textId="77777777" w:rsidR="0045114D" w:rsidRPr="00C243F5" w:rsidRDefault="0045114D" w:rsidP="002F332A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2CE208" w14:textId="77777777" w:rsidR="0045114D" w:rsidRPr="00C243F5" w:rsidRDefault="0045114D" w:rsidP="002F332A">
            <w:pPr>
              <w:ind w:left="77"/>
              <w:rPr>
                <w:rFonts w:ascii="Arial" w:hAnsi="Arial" w:cs="Arial"/>
              </w:rPr>
            </w:pPr>
          </w:p>
        </w:tc>
      </w:tr>
      <w:tr w:rsidR="00A22E16" w:rsidRPr="00C243F5" w14:paraId="1F51997B" w14:textId="77777777" w:rsidTr="002F332A">
        <w:trPr>
          <w:cantSplit/>
          <w:trHeight w:hRule="exact" w:val="851"/>
        </w:trPr>
        <w:tc>
          <w:tcPr>
            <w:tcW w:w="380" w:type="dxa"/>
            <w:vMerge/>
            <w:textDirection w:val="tbRl"/>
          </w:tcPr>
          <w:p w14:paraId="15C30766" w14:textId="77777777" w:rsidR="0045114D" w:rsidRPr="00C243F5" w:rsidRDefault="0045114D" w:rsidP="002F332A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FF9756" w14:textId="25158E45" w:rsidR="0045114D" w:rsidRPr="00C243F5" w:rsidRDefault="00AB01F4" w:rsidP="002F332A">
            <w:pPr>
              <w:ind w:left="7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Possibile indi</w:t>
            </w:r>
            <w:r w:rsidR="00320B29">
              <w:rPr>
                <w:rFonts w:ascii="Arial" w:hAnsi="Arial"/>
              </w:rPr>
              <w:t>cazione di eventuali effetti collaterali</w:t>
            </w:r>
          </w:p>
        </w:tc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5DC2CA" w14:textId="77777777" w:rsidR="0045114D" w:rsidRPr="00C243F5" w:rsidRDefault="0045114D" w:rsidP="002F332A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06A5A9" w14:textId="77777777" w:rsidR="0045114D" w:rsidRPr="00C243F5" w:rsidRDefault="0045114D" w:rsidP="002F332A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0E1BEA" w14:textId="77777777" w:rsidR="0045114D" w:rsidRPr="00C243F5" w:rsidRDefault="0045114D" w:rsidP="002F332A">
            <w:pPr>
              <w:ind w:left="77"/>
              <w:rPr>
                <w:rFonts w:ascii="Arial" w:hAnsi="Arial" w:cs="Arial"/>
              </w:rPr>
            </w:pPr>
          </w:p>
        </w:tc>
      </w:tr>
      <w:tr w:rsidR="00A22E16" w:rsidRPr="00C243F5" w14:paraId="68873BB6" w14:textId="77777777" w:rsidTr="002F332A">
        <w:trPr>
          <w:cantSplit/>
          <w:trHeight w:hRule="exact" w:val="851"/>
        </w:trPr>
        <w:tc>
          <w:tcPr>
            <w:tcW w:w="380" w:type="dxa"/>
            <w:vMerge/>
            <w:textDirection w:val="tbRl"/>
          </w:tcPr>
          <w:p w14:paraId="1879C360" w14:textId="77777777" w:rsidR="0045114D" w:rsidRPr="00C243F5" w:rsidRDefault="0045114D" w:rsidP="002F332A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48FC7D" w14:textId="257B6FE3" w:rsidR="0045114D" w:rsidRPr="00C243F5" w:rsidRDefault="00320B29" w:rsidP="002F332A">
            <w:pPr>
              <w:ind w:left="7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Etichetta della posologia</w:t>
            </w:r>
          </w:p>
        </w:tc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0B0D3F" w14:textId="77777777" w:rsidR="0045114D" w:rsidRPr="00C243F5" w:rsidRDefault="0045114D" w:rsidP="002F332A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07E873" w14:textId="77777777" w:rsidR="0045114D" w:rsidRPr="00C243F5" w:rsidRDefault="0045114D" w:rsidP="002F332A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6D7752" w14:textId="77777777" w:rsidR="0045114D" w:rsidRPr="00C243F5" w:rsidRDefault="0045114D" w:rsidP="002F332A">
            <w:pPr>
              <w:ind w:left="77"/>
              <w:rPr>
                <w:rFonts w:ascii="Arial" w:hAnsi="Arial" w:cs="Arial"/>
              </w:rPr>
            </w:pPr>
          </w:p>
        </w:tc>
      </w:tr>
      <w:tr w:rsidR="0091746D" w:rsidRPr="00C243F5" w14:paraId="2A35D986" w14:textId="77777777" w:rsidTr="002F332A">
        <w:trPr>
          <w:cantSplit/>
          <w:trHeight w:val="1218"/>
        </w:trPr>
        <w:tc>
          <w:tcPr>
            <w:tcW w:w="380" w:type="dxa"/>
            <w:vMerge w:val="restart"/>
            <w:tcBorders>
              <w:top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270A946E" w14:textId="416F26C4" w:rsidR="0045114D" w:rsidRPr="00C243F5" w:rsidRDefault="003F0D42" w:rsidP="002F332A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Integratore terapeutico</w:t>
            </w:r>
          </w:p>
        </w:tc>
        <w:tc>
          <w:tcPr>
            <w:tcW w:w="343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BECF53C" w14:textId="02EBFEEC" w:rsidR="0045114D" w:rsidRPr="003F0D42" w:rsidRDefault="003F0D42" w:rsidP="002F332A">
            <w:pPr>
              <w:ind w:left="79"/>
              <w:rPr>
                <w:rFonts w:ascii="Arial" w:hAnsi="Arial" w:cs="Arial"/>
                <w:lang w:val="en-US"/>
              </w:rPr>
            </w:pPr>
            <w:r w:rsidRPr="003F0D42">
              <w:rPr>
                <w:rFonts w:ascii="Arial" w:hAnsi="Arial"/>
                <w:lang w:val="en-US"/>
              </w:rPr>
              <w:t>Integratore/supplemento terapeutico adatto (almeno 1), ad</w:t>
            </w:r>
            <w:r>
              <w:rPr>
                <w:rFonts w:ascii="Arial" w:hAnsi="Arial"/>
                <w:lang w:val="en-US"/>
              </w:rPr>
              <w:t xml:space="preserve"> es.</w:t>
            </w:r>
          </w:p>
          <w:p w14:paraId="2C88DE42" w14:textId="77777777" w:rsidR="0045114D" w:rsidRPr="003F0D42" w:rsidRDefault="0045114D" w:rsidP="002F332A">
            <w:pPr>
              <w:pStyle w:val="Listenabsatz"/>
              <w:ind w:left="437"/>
              <w:rPr>
                <w:rFonts w:ascii="Arial" w:hAnsi="Arial" w:cs="Arial"/>
                <w:i/>
                <w:iCs/>
                <w:lang w:val="en-US"/>
              </w:rPr>
            </w:pPr>
          </w:p>
        </w:tc>
        <w:tc>
          <w:tcPr>
            <w:tcW w:w="48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9C34D31" w14:textId="77777777" w:rsidR="0045114D" w:rsidRPr="00C243F5" w:rsidRDefault="0045114D" w:rsidP="002F332A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47501A7" w14:textId="77777777" w:rsidR="0045114D" w:rsidRPr="00EF5FF6" w:rsidRDefault="0045114D" w:rsidP="002F332A">
            <w:pPr>
              <w:rPr>
                <w:rFonts w:ascii="Arial" w:hAnsi="Arial" w:cs="Arial"/>
                <w:bCs/>
              </w:rPr>
            </w:pPr>
          </w:p>
        </w:tc>
        <w:tc>
          <w:tcPr>
            <w:tcW w:w="776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7CD4DFE" w14:textId="77777777" w:rsidR="0045114D" w:rsidRPr="00C243F5" w:rsidRDefault="0045114D" w:rsidP="002F332A">
            <w:pPr>
              <w:rPr>
                <w:rFonts w:ascii="Arial" w:hAnsi="Arial" w:cs="Arial"/>
              </w:rPr>
            </w:pPr>
          </w:p>
        </w:tc>
      </w:tr>
      <w:tr w:rsidR="00A22E16" w:rsidRPr="00C243F5" w14:paraId="269B0283" w14:textId="77777777" w:rsidTr="002F332A">
        <w:trPr>
          <w:cantSplit/>
          <w:trHeight w:hRule="exact" w:val="1162"/>
        </w:trPr>
        <w:tc>
          <w:tcPr>
            <w:tcW w:w="380" w:type="dxa"/>
            <w:vMerge/>
            <w:textDirection w:val="tbRl"/>
          </w:tcPr>
          <w:p w14:paraId="6EE6B1C2" w14:textId="77777777" w:rsidR="0045114D" w:rsidRPr="00C243F5" w:rsidRDefault="0045114D" w:rsidP="0045114D">
            <w:pPr>
              <w:pStyle w:val="Listenabsatz"/>
              <w:numPr>
                <w:ilvl w:val="0"/>
                <w:numId w:val="37"/>
              </w:numPr>
              <w:ind w:left="361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3E55A4" w14:textId="238966BD" w:rsidR="0045114D" w:rsidRPr="003F0D42" w:rsidRDefault="003F0D42" w:rsidP="002F332A">
            <w:pPr>
              <w:ind w:left="77"/>
              <w:rPr>
                <w:rFonts w:ascii="Arial" w:hAnsi="Arial" w:cs="Arial"/>
                <w:lang w:val="en-US"/>
              </w:rPr>
            </w:pPr>
            <w:r w:rsidRPr="003F0D42">
              <w:rPr>
                <w:rFonts w:ascii="Arial" w:hAnsi="Arial"/>
                <w:lang w:val="en-US"/>
              </w:rPr>
              <w:t>Informazioni necessarie sull’integratore/supplemento terapeutico</w:t>
            </w:r>
            <w:r w:rsidR="0045114D" w:rsidRPr="003F0D42">
              <w:rPr>
                <w:rFonts w:ascii="Arial" w:hAnsi="Arial"/>
                <w:lang w:val="en-US"/>
              </w:rPr>
              <w:t xml:space="preserve"> </w:t>
            </w:r>
          </w:p>
        </w:tc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68394A" w14:textId="77777777" w:rsidR="0045114D" w:rsidRPr="00C243F5" w:rsidRDefault="0045114D" w:rsidP="002F332A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6A9504" w14:textId="77777777" w:rsidR="0045114D" w:rsidRPr="00C243F5" w:rsidRDefault="0045114D" w:rsidP="002F332A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E378B7" w14:textId="77777777" w:rsidR="0045114D" w:rsidRPr="00C243F5" w:rsidRDefault="0045114D" w:rsidP="002F332A">
            <w:pPr>
              <w:rPr>
                <w:rFonts w:ascii="Arial" w:hAnsi="Arial" w:cs="Arial"/>
              </w:rPr>
            </w:pPr>
          </w:p>
        </w:tc>
      </w:tr>
      <w:tr w:rsidR="00A22E16" w:rsidRPr="00C243F5" w14:paraId="67226EAB" w14:textId="77777777" w:rsidTr="002F332A">
        <w:trPr>
          <w:cantSplit/>
          <w:trHeight w:hRule="exact" w:val="1247"/>
        </w:trPr>
        <w:tc>
          <w:tcPr>
            <w:tcW w:w="380" w:type="dxa"/>
            <w:vMerge/>
            <w:textDirection w:val="tbRl"/>
          </w:tcPr>
          <w:p w14:paraId="23BC2326" w14:textId="77777777" w:rsidR="0045114D" w:rsidRPr="00C243F5" w:rsidRDefault="0045114D" w:rsidP="0045114D">
            <w:pPr>
              <w:pStyle w:val="Listenabsatz"/>
              <w:numPr>
                <w:ilvl w:val="0"/>
                <w:numId w:val="37"/>
              </w:numPr>
              <w:ind w:left="363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39D2E31" w14:textId="16C07853" w:rsidR="0045114D" w:rsidRPr="00C243F5" w:rsidRDefault="003F0D42" w:rsidP="002F332A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Giustificazione per l’integratore / il supplemento terapeutico </w:t>
            </w:r>
          </w:p>
        </w:tc>
        <w:tc>
          <w:tcPr>
            <w:tcW w:w="48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001C8EB" w14:textId="77777777" w:rsidR="0045114D" w:rsidRPr="00C243F5" w:rsidRDefault="0045114D" w:rsidP="002F332A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F85C547" w14:textId="77777777" w:rsidR="0045114D" w:rsidRPr="00C243F5" w:rsidRDefault="0045114D" w:rsidP="002F332A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6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9EDE977" w14:textId="77777777" w:rsidR="0045114D" w:rsidRPr="00C243F5" w:rsidRDefault="0045114D" w:rsidP="002F332A">
            <w:pPr>
              <w:rPr>
                <w:rFonts w:ascii="Arial" w:hAnsi="Arial" w:cs="Arial"/>
              </w:rPr>
            </w:pPr>
          </w:p>
        </w:tc>
      </w:tr>
      <w:tr w:rsidR="0091746D" w:rsidRPr="00C243F5" w14:paraId="696F6C95" w14:textId="77777777" w:rsidTr="002F332A">
        <w:trPr>
          <w:cantSplit/>
          <w:trHeight w:hRule="exact" w:val="2778"/>
        </w:trPr>
        <w:tc>
          <w:tcPr>
            <w:tcW w:w="380" w:type="dxa"/>
            <w:shd w:val="clear" w:color="auto" w:fill="F2F2F2" w:themeFill="background1" w:themeFillShade="F2"/>
            <w:textDirection w:val="btLr"/>
            <w:vAlign w:val="center"/>
          </w:tcPr>
          <w:p w14:paraId="2EFC7A4D" w14:textId="104EFDEF" w:rsidR="0045114D" w:rsidRPr="00C243F5" w:rsidRDefault="00B6786C" w:rsidP="002F332A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lastRenderedPageBreak/>
              <w:t>Misure di prevenzione</w:t>
            </w:r>
          </w:p>
        </w:tc>
        <w:tc>
          <w:tcPr>
            <w:tcW w:w="34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ECB032" w14:textId="59021FB9" w:rsidR="0045114D" w:rsidRPr="00EE5929" w:rsidRDefault="008C733C" w:rsidP="002F332A">
            <w:pPr>
              <w:ind w:left="79"/>
              <w:rPr>
                <w:rFonts w:ascii="Arial" w:hAnsi="Arial" w:cs="Arial"/>
                <w:lang w:val="en-US"/>
              </w:rPr>
            </w:pPr>
            <w:r w:rsidRPr="00EE5929">
              <w:rPr>
                <w:rFonts w:ascii="Arial" w:hAnsi="Arial"/>
                <w:lang w:val="en-US"/>
              </w:rPr>
              <w:t>Misure di prevenzione adatta (almeno 1), ad es</w:t>
            </w:r>
            <w:r w:rsidR="0045114D" w:rsidRPr="00EE5929">
              <w:rPr>
                <w:rFonts w:ascii="Arial" w:hAnsi="Arial"/>
                <w:lang w:val="en-US"/>
              </w:rPr>
              <w:t xml:space="preserve">. </w:t>
            </w:r>
          </w:p>
          <w:p w14:paraId="613027EF" w14:textId="77777777" w:rsidR="0045114D" w:rsidRPr="00EE5929" w:rsidRDefault="0045114D" w:rsidP="002F332A">
            <w:pPr>
              <w:pStyle w:val="Listenabsatz"/>
              <w:ind w:left="437"/>
              <w:rPr>
                <w:rFonts w:ascii="Arial" w:hAnsi="Arial" w:cs="Arial"/>
                <w:lang w:val="en-US"/>
              </w:rPr>
            </w:pPr>
          </w:p>
        </w:tc>
        <w:tc>
          <w:tcPr>
            <w:tcW w:w="4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78D764" w14:textId="77777777" w:rsidR="0045114D" w:rsidRPr="00C243F5" w:rsidRDefault="0045114D" w:rsidP="002F332A">
            <w:pPr>
              <w:ind w:left="77"/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EBC975" w14:textId="77777777" w:rsidR="0045114D" w:rsidRPr="00C243F5" w:rsidRDefault="0045114D" w:rsidP="002F332A">
            <w:pPr>
              <w:rPr>
                <w:rFonts w:ascii="Arial" w:hAnsi="Arial" w:cs="Arial"/>
              </w:rPr>
            </w:pPr>
          </w:p>
        </w:tc>
        <w:tc>
          <w:tcPr>
            <w:tcW w:w="77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9C54D6" w14:textId="77777777" w:rsidR="0045114D" w:rsidRPr="00C243F5" w:rsidRDefault="0045114D" w:rsidP="002F332A">
            <w:pPr>
              <w:ind w:left="77"/>
              <w:rPr>
                <w:rFonts w:ascii="Arial" w:hAnsi="Arial" w:cs="Arial"/>
              </w:rPr>
            </w:pPr>
          </w:p>
        </w:tc>
      </w:tr>
      <w:tr w:rsidR="0091746D" w:rsidRPr="00C243F5" w14:paraId="7ED547D1" w14:textId="77777777" w:rsidTr="002F332A">
        <w:trPr>
          <w:cantSplit/>
          <w:trHeight w:hRule="exact" w:val="1644"/>
        </w:trPr>
        <w:tc>
          <w:tcPr>
            <w:tcW w:w="380" w:type="dxa"/>
            <w:vMerge w:val="restart"/>
            <w:tcBorders>
              <w:top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72A57DF9" w14:textId="369992C4" w:rsidR="0045114D" w:rsidRPr="00C243F5" w:rsidRDefault="0045114D" w:rsidP="002F332A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Conclusion</w:t>
            </w:r>
            <w:r w:rsidR="00EE5929">
              <w:rPr>
                <w:rFonts w:ascii="Arial" w:hAnsi="Arial"/>
                <w:b/>
              </w:rPr>
              <w:t>e</w:t>
            </w:r>
          </w:p>
        </w:tc>
        <w:tc>
          <w:tcPr>
            <w:tcW w:w="343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1DE9E3C" w14:textId="5A1AB634" w:rsidR="0045114D" w:rsidRPr="00C243F5" w:rsidRDefault="00EE5929" w:rsidP="002F332A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Ulteriori esigenze / domande aperte chiarite </w:t>
            </w:r>
          </w:p>
        </w:tc>
        <w:tc>
          <w:tcPr>
            <w:tcW w:w="48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4694979" w14:textId="77777777" w:rsidR="0045114D" w:rsidRPr="00C243F5" w:rsidRDefault="0045114D" w:rsidP="002F332A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6349374" w14:textId="77777777" w:rsidR="0045114D" w:rsidRPr="00C243F5" w:rsidRDefault="0045114D" w:rsidP="002F332A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6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A09A395" w14:textId="77777777" w:rsidR="0045114D" w:rsidRPr="00C243F5" w:rsidRDefault="0045114D" w:rsidP="002F332A">
            <w:pPr>
              <w:rPr>
                <w:rFonts w:ascii="Arial" w:hAnsi="Arial" w:cs="Arial"/>
              </w:rPr>
            </w:pPr>
          </w:p>
        </w:tc>
      </w:tr>
      <w:tr w:rsidR="00A22E16" w:rsidRPr="00C243F5" w14:paraId="05A43FC1" w14:textId="77777777" w:rsidTr="002F332A">
        <w:trPr>
          <w:cantSplit/>
          <w:trHeight w:val="1493"/>
        </w:trPr>
        <w:tc>
          <w:tcPr>
            <w:tcW w:w="380" w:type="dxa"/>
            <w:vMerge/>
            <w:textDirection w:val="tbRl"/>
          </w:tcPr>
          <w:p w14:paraId="57312213" w14:textId="77777777" w:rsidR="0045114D" w:rsidRPr="00C243F5" w:rsidRDefault="0045114D" w:rsidP="0045114D">
            <w:pPr>
              <w:pStyle w:val="Listenabsatz"/>
              <w:numPr>
                <w:ilvl w:val="0"/>
                <w:numId w:val="37"/>
              </w:numPr>
              <w:ind w:left="363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50434" w14:textId="1FF0521C" w:rsidR="0045114D" w:rsidRPr="00C243F5" w:rsidRDefault="00EE5929" w:rsidP="002F332A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Offerta di assis</w:t>
            </w:r>
            <w:r w:rsidR="00BF25D9">
              <w:rPr>
                <w:rFonts w:ascii="Arial" w:hAnsi="Arial"/>
              </w:rPr>
              <w:t>tenza successiva / post-vendita</w:t>
            </w:r>
          </w:p>
        </w:tc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AEF570" w14:textId="77777777" w:rsidR="0045114D" w:rsidRPr="00C243F5" w:rsidRDefault="0045114D" w:rsidP="002F332A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0AAC85" w14:textId="77777777" w:rsidR="0045114D" w:rsidRPr="00C243F5" w:rsidRDefault="0045114D" w:rsidP="002F332A">
            <w:pPr>
              <w:pStyle w:val="Listenabsatz"/>
              <w:ind w:left="437"/>
              <w:rPr>
                <w:rFonts w:ascii="Arial" w:hAnsi="Arial" w:cs="Arial"/>
                <w:bCs/>
              </w:rPr>
            </w:pPr>
          </w:p>
        </w:tc>
        <w:tc>
          <w:tcPr>
            <w:tcW w:w="77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893433" w14:textId="77777777" w:rsidR="0045114D" w:rsidRPr="00C243F5" w:rsidRDefault="0045114D" w:rsidP="002F332A">
            <w:pPr>
              <w:ind w:left="77"/>
              <w:rPr>
                <w:rFonts w:ascii="Arial" w:hAnsi="Arial" w:cs="Arial"/>
              </w:rPr>
            </w:pPr>
          </w:p>
        </w:tc>
      </w:tr>
      <w:tr w:rsidR="00A22E16" w:rsidRPr="00C243F5" w14:paraId="2C303C11" w14:textId="77777777" w:rsidTr="002F332A">
        <w:trPr>
          <w:cantSplit/>
          <w:trHeight w:hRule="exact" w:val="1644"/>
        </w:trPr>
        <w:tc>
          <w:tcPr>
            <w:tcW w:w="380" w:type="dxa"/>
            <w:vMerge/>
            <w:textDirection w:val="tbRl"/>
          </w:tcPr>
          <w:p w14:paraId="092E7D93" w14:textId="77777777" w:rsidR="0045114D" w:rsidRPr="00C243F5" w:rsidRDefault="0045114D" w:rsidP="0045114D">
            <w:pPr>
              <w:pStyle w:val="Listenabsatz"/>
              <w:numPr>
                <w:ilvl w:val="0"/>
                <w:numId w:val="37"/>
              </w:numPr>
              <w:ind w:left="363" w:right="113" w:hanging="28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4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7941531" w14:textId="3E4CA475" w:rsidR="0045114D" w:rsidRPr="00C243F5" w:rsidRDefault="00BF25D9" w:rsidP="002F332A">
            <w:pPr>
              <w:ind w:left="79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Conclusione della vendita</w:t>
            </w:r>
          </w:p>
        </w:tc>
        <w:tc>
          <w:tcPr>
            <w:tcW w:w="48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6FDD9C2" w14:textId="77777777" w:rsidR="0045114D" w:rsidRPr="00C243F5" w:rsidRDefault="0045114D" w:rsidP="002F332A">
            <w:pPr>
              <w:jc w:val="center"/>
              <w:rPr>
                <w:rFonts w:ascii="Arial" w:hAnsi="Arial" w:cs="Aria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81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397C2F7" w14:textId="77777777" w:rsidR="0045114D" w:rsidRPr="00C243F5" w:rsidRDefault="0045114D" w:rsidP="002F332A">
            <w:pPr>
              <w:pStyle w:val="Listenabsatz"/>
              <w:ind w:left="437"/>
              <w:rPr>
                <w:rFonts w:ascii="Arial" w:hAnsi="Arial" w:cs="Arial"/>
              </w:rPr>
            </w:pPr>
          </w:p>
        </w:tc>
        <w:tc>
          <w:tcPr>
            <w:tcW w:w="776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01F4F40" w14:textId="77777777" w:rsidR="0045114D" w:rsidRPr="00C243F5" w:rsidRDefault="0045114D" w:rsidP="002F332A">
            <w:pPr>
              <w:ind w:left="77"/>
              <w:rPr>
                <w:rFonts w:ascii="Arial" w:hAnsi="Arial" w:cs="Arial"/>
              </w:rPr>
            </w:pPr>
          </w:p>
        </w:tc>
      </w:tr>
    </w:tbl>
    <w:p w14:paraId="517D2EA4" w14:textId="77777777" w:rsidR="0045114D" w:rsidRPr="00DC676E" w:rsidRDefault="0045114D" w:rsidP="0045114D">
      <w:pPr>
        <w:spacing w:line="240" w:lineRule="auto"/>
        <w:rPr>
          <w:rFonts w:ascii="Arial" w:hAnsi="Arial" w:cs="Arial"/>
          <w:sz w:val="18"/>
          <w:szCs w:val="18"/>
        </w:rPr>
      </w:pPr>
    </w:p>
    <w:p w14:paraId="4AADF965" w14:textId="77777777" w:rsidR="005F72A9" w:rsidRPr="008D3109" w:rsidRDefault="005F72A9" w:rsidP="00CE6A73">
      <w:pPr>
        <w:pStyle w:val="Paragraf2"/>
        <w:numPr>
          <w:ilvl w:val="0"/>
          <w:numId w:val="0"/>
        </w:numPr>
      </w:pPr>
    </w:p>
    <w:sectPr w:rsidR="005F72A9" w:rsidRPr="008D3109" w:rsidSect="0045114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8" w:right="1701" w:bottom="851" w:left="1134" w:header="1304" w:footer="3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E7C54" w14:textId="77777777" w:rsidR="00630E7B" w:rsidRDefault="00630E7B" w:rsidP="00F91D37">
      <w:r>
        <w:separator/>
      </w:r>
    </w:p>
  </w:endnote>
  <w:endnote w:type="continuationSeparator" w:id="0">
    <w:p w14:paraId="31BDF8CD" w14:textId="77777777" w:rsidR="00630E7B" w:rsidRDefault="00630E7B" w:rsidP="00F91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Com 55 Roman">
    <w:altName w:val="Arial"/>
    <w:charset w:val="00"/>
    <w:family w:val="swiss"/>
    <w:pitch w:val="variable"/>
    <w:sig w:usb0="8000008F" w:usb1="10002042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-BoldItalic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DBA14" w14:textId="77777777" w:rsidR="00474954" w:rsidRDefault="0047495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F540C" w14:textId="5F977CE0" w:rsidR="00474954" w:rsidRPr="00474954" w:rsidRDefault="00474954" w:rsidP="00474954">
    <w:pPr>
      <w:pStyle w:val="Fuzeile"/>
      <w:rPr>
        <w:rFonts w:ascii="Arial" w:hAnsi="Arial" w:cs="Arial"/>
      </w:rPr>
    </w:pPr>
    <w:r w:rsidRPr="008C1471">
      <w:rPr>
        <w:rFonts w:ascii="Arial" w:hAnsi="Arial" w:cs="Arial"/>
        <w:noProof/>
        <w:lang w:eastAsia="de-CH"/>
      </w:rPr>
      <mc:AlternateContent>
        <mc:Choice Requires="wps">
          <w:drawing>
            <wp:anchor distT="0" distB="0" distL="114300" distR="114300" simplePos="0" relativeHeight="251663360" behindDoc="0" locked="1" layoutInCell="1" allowOverlap="1" wp14:anchorId="6EF1F434" wp14:editId="533268A6">
              <wp:simplePos x="0" y="0"/>
              <wp:positionH relativeFrom="rightMargin">
                <wp:align>right</wp:align>
              </wp:positionH>
              <wp:positionV relativeFrom="page">
                <wp:align>bottom</wp:align>
              </wp:positionV>
              <wp:extent cx="1317600" cy="568800"/>
              <wp:effectExtent l="0" t="0" r="0" b="0"/>
              <wp:wrapNone/>
              <wp:docPr id="1682160954" name="Textfeld 168216095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17600" cy="56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C2F415" w14:textId="77777777" w:rsidR="00474954" w:rsidRPr="001579D2" w:rsidRDefault="00474954" w:rsidP="00474954">
                          <w:pPr>
                            <w:pStyle w:val="Seitenzahlen"/>
                            <w:ind w:firstLine="709"/>
                            <w:rPr>
                              <w:rFonts w:ascii="Arial" w:hAnsi="Arial" w:cs="Arial"/>
                            </w:rPr>
                          </w:pPr>
                          <w:r w:rsidRPr="001579D2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1579D2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>PAGE   \* MERGEFORMAT</w:instrText>
                          </w:r>
                          <w:r w:rsidRPr="001579D2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1579D2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  <w:lang w:val="de-DE"/>
                            </w:rPr>
                            <w:t>22</w:t>
                          </w:r>
                          <w:r w:rsidRPr="001579D2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end"/>
                          </w:r>
                          <w:r w:rsidRPr="001579D2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/</w:t>
                          </w:r>
                          <w:r w:rsidRPr="001579D2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1579D2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instrText xml:space="preserve"> NUMPAGES   \* MERGEFORMAT </w:instrText>
                          </w:r>
                          <w:r w:rsidRPr="001579D2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1579D2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35</w:t>
                          </w:r>
                          <w:r w:rsidRPr="001579D2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432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F1F434" id="_x0000_t202" coordsize="21600,21600" o:spt="202" path="m,l,21600r21600,l21600,xe">
              <v:stroke joinstyle="miter"/>
              <v:path gradientshapeok="t" o:connecttype="rect"/>
            </v:shapetype>
            <v:shape id="Textfeld 1682160954" o:spid="_x0000_s1026" type="#_x0000_t202" style="position:absolute;margin-left:52.55pt;margin-top:0;width:103.75pt;height:44.8pt;z-index:251663360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" filled="f" stroked="f" strokeweight=".5pt">
              <v:textbox inset="0,0,12mm,10mm">
                <w:txbxContent>
                  <w:p w14:paraId="55C2F415" w14:textId="77777777" w:rsidR="00474954" w:rsidRPr="001579D2" w:rsidRDefault="00474954" w:rsidP="00474954">
                    <w:pPr>
                      <w:pStyle w:val="Seitenzahlen"/>
                      <w:ind w:firstLine="709"/>
                      <w:rPr>
                        <w:rFonts w:ascii="Arial" w:hAnsi="Arial" w:cs="Arial"/>
                      </w:rPr>
                    </w:pPr>
                    <w:r w:rsidRPr="001579D2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1579D2">
                      <w:rPr>
                        <w:rFonts w:ascii="Arial" w:hAnsi="Arial" w:cs="Arial"/>
                        <w:sz w:val="20"/>
                        <w:szCs w:val="20"/>
                      </w:rPr>
                      <w:instrText>PAGE   \* MERGEFORMAT</w:instrText>
                    </w:r>
                    <w:r w:rsidRPr="001579D2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Pr="001579D2">
                      <w:rPr>
                        <w:rFonts w:ascii="Arial" w:hAnsi="Arial" w:cs="Arial"/>
                        <w:noProof/>
                        <w:sz w:val="20"/>
                        <w:szCs w:val="20"/>
                        <w:lang w:val="de-DE"/>
                      </w:rPr>
                      <w:t>22</w:t>
                    </w:r>
                    <w:r w:rsidRPr="001579D2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end"/>
                    </w:r>
                    <w:r w:rsidRPr="001579D2">
                      <w:rPr>
                        <w:rFonts w:ascii="Arial" w:hAnsi="Arial" w:cs="Arial"/>
                        <w:sz w:val="20"/>
                        <w:szCs w:val="20"/>
                      </w:rPr>
                      <w:t>/</w:t>
                    </w:r>
                    <w:r w:rsidRPr="001579D2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begin"/>
                    </w:r>
                    <w:r w:rsidRPr="001579D2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instrText xml:space="preserve"> NUMPAGES   \* MERGEFORMAT </w:instrText>
                    </w:r>
                    <w:r w:rsidRPr="001579D2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separate"/>
                    </w:r>
                    <w:r w:rsidRPr="001579D2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35</w:t>
                    </w:r>
                    <w:r w:rsidRPr="001579D2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Pr="00474954">
      <w:rPr>
        <w:rFonts w:ascii="Arial" w:hAnsi="Arial" w:cs="Arial"/>
        <w:sz w:val="16"/>
        <w:szCs w:val="16"/>
      </w:rPr>
      <w:t>Procedura di qualificazione assistenti d</w:t>
    </w:r>
    <w:r>
      <w:rPr>
        <w:rFonts w:ascii="Arial" w:hAnsi="Arial" w:cs="Arial"/>
        <w:sz w:val="16"/>
        <w:szCs w:val="16"/>
      </w:rPr>
      <w:t>i farmacia AFC, esperti/e</w:t>
    </w:r>
  </w:p>
  <w:p w14:paraId="48A55599" w14:textId="120AE04B" w:rsidR="0044625A" w:rsidRPr="00474954" w:rsidRDefault="0044625A" w:rsidP="0047495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DF59D" w14:textId="77777777" w:rsidR="00474954" w:rsidRDefault="0047495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A762A" w14:textId="77777777" w:rsidR="00630E7B" w:rsidRDefault="00630E7B" w:rsidP="00F91D37">
      <w:r>
        <w:separator/>
      </w:r>
    </w:p>
  </w:footnote>
  <w:footnote w:type="continuationSeparator" w:id="0">
    <w:p w14:paraId="35DC74E4" w14:textId="77777777" w:rsidR="00630E7B" w:rsidRDefault="00630E7B" w:rsidP="00F91D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24324" w14:textId="77777777" w:rsidR="00474954" w:rsidRDefault="0047495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35937" w14:textId="6EFD7EF8" w:rsidR="004A49E9" w:rsidRPr="0045114D" w:rsidRDefault="003B2BC7" w:rsidP="0045114D">
    <w:pPr>
      <w:rPr>
        <w:rFonts w:ascii="Arial" w:hAnsi="Arial" w:cs="Arial"/>
        <w:b/>
        <w:bCs/>
      </w:rPr>
    </w:pPr>
    <w:r>
      <w:rPr>
        <w:rFonts w:ascii="Arial" w:hAnsi="Arial"/>
        <w:b/>
      </w:rPr>
      <w:t>Posi</w:t>
    </w:r>
    <w:r w:rsidR="00EF5AEF">
      <w:rPr>
        <w:rFonts w:ascii="Arial" w:hAnsi="Arial"/>
        <w:b/>
      </w:rPr>
      <w:t>zione</w:t>
    </w:r>
    <w:r w:rsidR="0045114D">
      <w:rPr>
        <w:rFonts w:ascii="Arial" w:hAnsi="Arial"/>
        <w:b/>
      </w:rPr>
      <w:t xml:space="preserve"> 1 </w:t>
    </w:r>
    <w:r w:rsidR="0045114D">
      <w:rPr>
        <w:noProof/>
        <w:sz w:val="10"/>
      </w:rPr>
      <mc:AlternateContent>
        <mc:Choice Requires="wpg">
          <w:drawing>
            <wp:anchor distT="0" distB="0" distL="114300" distR="114300" simplePos="0" relativeHeight="251661312" behindDoc="0" locked="1" layoutInCell="1" allowOverlap="1" wp14:anchorId="7E68CDB8" wp14:editId="15A90468">
              <wp:simplePos x="0" y="0"/>
              <wp:positionH relativeFrom="rightMargin">
                <wp:align>right</wp:align>
              </wp:positionH>
              <wp:positionV relativeFrom="page">
                <wp:align>top</wp:align>
              </wp:positionV>
              <wp:extent cx="2307600" cy="982800"/>
              <wp:effectExtent l="0" t="0" r="0" b="8255"/>
              <wp:wrapNone/>
              <wp:docPr id="1243001409" name="Gruppieren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307600" cy="982800"/>
                        <a:chOff x="0" y="0"/>
                        <a:chExt cx="2307630" cy="983615"/>
                      </a:xfrm>
                    </wpg:grpSpPr>
                    <wps:wsp>
                      <wps:cNvPr id="334089289" name="Rechteck 334089289"/>
                      <wps:cNvSpPr/>
                      <wps:spPr>
                        <a:xfrm>
                          <a:off x="1764030" y="0"/>
                          <a:ext cx="543600" cy="37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66966015" name="Grafik 1966966015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217170"/>
                          <a:ext cx="1885950" cy="7664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39BC8A6" id="Gruppieren 8" o:spid="_x0000_s1026" style="position:absolute;margin-left:130.5pt;margin-top:0;width:181.7pt;height:77.4pt;z-index:251661312;mso-position-horizontal:right;mso-position-horizontal-relative:right-margin-area;mso-position-vertical:top;mso-position-vertical-relative:page;mso-width-relative:margin;mso-height-relative:margin" coordsize="23076,9836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">
              <v:rect id="Rechteck 334089289" o:spid="_x0000_s1027" style="position:absolute;left:17640;width:5436;height:3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" filled="f" stroked="f" strokeweight="2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966966015" o:spid="_x0000_s1028" type="#_x0000_t75" style="position:absolute;top:2171;width:18859;height:76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">
                <v:imagedata r:id="rId2" o:title=""/>
              </v:shape>
              <w10:wrap anchorx="margin" anchory="page"/>
              <w10:anchorlock/>
            </v:group>
          </w:pict>
        </mc:Fallback>
      </mc:AlternateContent>
    </w:r>
    <w:r w:rsidR="0045114D">
      <w:rPr>
        <w:noProof/>
      </w:rPr>
      <mc:AlternateContent>
        <mc:Choice Requires="wpg">
          <w:drawing>
            <wp:anchor distT="0" distB="0" distL="114300" distR="114300" simplePos="0" relativeHeight="251659264" behindDoc="0" locked="1" layoutInCell="1" allowOverlap="1" wp14:anchorId="3AA3098A" wp14:editId="1BB1C76E">
              <wp:simplePos x="0" y="0"/>
              <wp:positionH relativeFrom="rightMargin">
                <wp:align>right</wp:align>
              </wp:positionH>
              <wp:positionV relativeFrom="page">
                <wp:align>top</wp:align>
              </wp:positionV>
              <wp:extent cx="2307600" cy="982800"/>
              <wp:effectExtent l="0" t="0" r="0" b="8255"/>
              <wp:wrapNone/>
              <wp:docPr id="40" name="Gruppieren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307600" cy="982800"/>
                        <a:chOff x="0" y="0"/>
                        <a:chExt cx="2307630" cy="983615"/>
                      </a:xfrm>
                    </wpg:grpSpPr>
                    <wps:wsp>
                      <wps:cNvPr id="41" name="Rechteck 41"/>
                      <wps:cNvSpPr/>
                      <wps:spPr>
                        <a:xfrm>
                          <a:off x="1764030" y="0"/>
                          <a:ext cx="543600" cy="37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2" name="Grafik 42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217170"/>
                          <a:ext cx="1885950" cy="7664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B3CAE71" id="Gruppieren 8" o:spid="_x0000_s1026" style="position:absolute;margin-left:130.5pt;margin-top:0;width:181.7pt;height:77.4pt;z-index:251659264;mso-position-horizontal:right;mso-position-horizontal-relative:right-margin-area;mso-position-vertical:top;mso-position-vertical-relative:page;mso-width-relative:margin;mso-height-relative:margin" coordsize="23076,9836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">
              <v:rect id="Rechteck 41" o:spid="_x0000_s1027" style="position:absolute;left:17640;width:5436;height:3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" filled="f" stroked="f" strokeweight="2pt"/>
              <v:shape id="Grafik 42" o:spid="_x0000_s1028" type="#_x0000_t75" style="position:absolute;top:2171;width:18859;height:76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">
                <v:imagedata r:id="rId2" o:title=""/>
              </v:shape>
              <w10:wrap anchorx="margin" anchory="page"/>
              <w10:anchorlock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DA7DC" w14:textId="77777777" w:rsidR="00474954" w:rsidRDefault="004749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EF636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E94C0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29ED5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DB812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9A94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A9A34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0EA1BE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A947F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BFC17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516D55"/>
    <w:multiLevelType w:val="hybridMultilevel"/>
    <w:tmpl w:val="41EC7038"/>
    <w:lvl w:ilvl="0" w:tplc="08070001">
      <w:start w:val="1"/>
      <w:numFmt w:val="bullet"/>
      <w:lvlText w:val=""/>
      <w:lvlJc w:val="left"/>
      <w:pPr>
        <w:ind w:left="98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70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</w:abstractNum>
  <w:abstractNum w:abstractNumId="11" w15:restartNumberingAfterBreak="0">
    <w:nsid w:val="0A657B6E"/>
    <w:multiLevelType w:val="multilevel"/>
    <w:tmpl w:val="BF2EC5AC"/>
    <w:styleLink w:val="Formatvorlage1"/>
    <w:lvl w:ilvl="0">
      <w:start w:val="1"/>
      <w:numFmt w:val="decimal"/>
      <w:pStyle w:val="Paragraf1"/>
      <w:lvlText w:val="%1."/>
      <w:lvlJc w:val="left"/>
      <w:pPr>
        <w:ind w:left="0" w:firstLine="0"/>
      </w:pPr>
      <w:rPr>
        <w:rFonts w:asciiTheme="minorHAnsi" w:hAnsiTheme="minorHAnsi" w:hint="default"/>
        <w:b/>
        <w:i w:val="0"/>
      </w:rPr>
    </w:lvl>
    <w:lvl w:ilvl="1">
      <w:start w:val="1"/>
      <w:numFmt w:val="decimal"/>
      <w:pStyle w:val="Paragraf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aragraf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aragraf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abstractNum w:abstractNumId="12" w15:restartNumberingAfterBreak="0">
    <w:nsid w:val="0A6A29EF"/>
    <w:multiLevelType w:val="hybridMultilevel"/>
    <w:tmpl w:val="060A25F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1E2886"/>
    <w:multiLevelType w:val="hybridMultilevel"/>
    <w:tmpl w:val="61927896"/>
    <w:lvl w:ilvl="0" w:tplc="08070001">
      <w:start w:val="1"/>
      <w:numFmt w:val="bullet"/>
      <w:lvlText w:val=""/>
      <w:lvlJc w:val="left"/>
      <w:pPr>
        <w:ind w:left="86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14" w15:restartNumberingAfterBreak="0">
    <w:nsid w:val="21E804FF"/>
    <w:multiLevelType w:val="hybridMultilevel"/>
    <w:tmpl w:val="8E98E562"/>
    <w:lvl w:ilvl="0" w:tplc="11AC66EC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E8274B"/>
    <w:multiLevelType w:val="multilevel"/>
    <w:tmpl w:val="C4E4D39E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3AF871DC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20E4B30"/>
    <w:multiLevelType w:val="multilevel"/>
    <w:tmpl w:val="91AE2276"/>
    <w:lvl w:ilvl="0">
      <w:start w:val="1"/>
      <w:numFmt w:val="decimal"/>
      <w:pStyle w:val="Traktandum-Titel1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pStyle w:val="Traktandum-Titel2"/>
      <w:lvlText w:val="%1.%2"/>
      <w:lvlJc w:val="left"/>
      <w:pPr>
        <w:ind w:left="851" w:hanging="426"/>
      </w:pPr>
      <w:rPr>
        <w:rFonts w:hint="default"/>
      </w:rPr>
    </w:lvl>
    <w:lvl w:ilvl="2">
      <w:start w:val="1"/>
      <w:numFmt w:val="bullet"/>
      <w:lvlText w:val="‒"/>
      <w:lvlJc w:val="left"/>
      <w:pPr>
        <w:ind w:left="1021" w:hanging="170"/>
      </w:pPr>
      <w:rPr>
        <w:rFonts w:ascii="Segoe UI" w:hAnsi="Segoe UI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6C35AD3"/>
    <w:multiLevelType w:val="multilevel"/>
    <w:tmpl w:val="F4EEDEE6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6CF3720"/>
    <w:multiLevelType w:val="hybridMultilevel"/>
    <w:tmpl w:val="2A08F6C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555D12"/>
    <w:multiLevelType w:val="hybridMultilevel"/>
    <w:tmpl w:val="A51EEEE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6E73CA"/>
    <w:multiLevelType w:val="hybridMultilevel"/>
    <w:tmpl w:val="5D00219C"/>
    <w:lvl w:ilvl="0" w:tplc="3020C1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C623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0D46FD"/>
    <w:multiLevelType w:val="multilevel"/>
    <w:tmpl w:val="13E81934"/>
    <w:lvl w:ilvl="0">
      <w:start w:val="1"/>
      <w:numFmt w:val="decimal"/>
      <w:pStyle w:val="berschrift1nummeriert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pStyle w:val="berschrift2nummeriert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pStyle w:val="berschrift3nummeriert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berschrift4nummeriert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425" w:hanging="425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pStyle w:val="Nummerierung1"/>
      <w:lvlText w:val="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pStyle w:val="Nummerierung2"/>
      <w:lvlText w:val="%8.%9"/>
      <w:lvlJc w:val="left"/>
      <w:pPr>
        <w:ind w:left="992" w:hanging="567"/>
      </w:pPr>
      <w:rPr>
        <w:rFonts w:hint="default"/>
      </w:rPr>
    </w:lvl>
  </w:abstractNum>
  <w:abstractNum w:abstractNumId="23" w15:restartNumberingAfterBreak="0">
    <w:nsid w:val="58613E6B"/>
    <w:multiLevelType w:val="multilevel"/>
    <w:tmpl w:val="98B28E36"/>
    <w:lvl w:ilvl="0">
      <w:start w:val="1"/>
      <w:numFmt w:val="bullet"/>
      <w:pStyle w:val="Aufzhlungszeichen"/>
      <w:lvlText w:val=""/>
      <w:lvlJc w:val="left"/>
      <w:pPr>
        <w:ind w:left="284" w:hanging="284"/>
      </w:pPr>
      <w:rPr>
        <w:rFonts w:ascii="Wingdings" w:hAnsi="Wingdings" w:hint="default"/>
      </w:rPr>
    </w:lvl>
    <w:lvl w:ilvl="1">
      <w:start w:val="1"/>
      <w:numFmt w:val="bullet"/>
      <w:pStyle w:val="Aufzhlungszeichen2"/>
      <w:lvlText w:val="–"/>
      <w:lvlJc w:val="left"/>
      <w:pPr>
        <w:ind w:left="567" w:hanging="283"/>
      </w:pPr>
      <w:rPr>
        <w:rFonts w:ascii="HelveticaNeueLT Com 55 Roman" w:hAnsi="HelveticaNeueLT Com 55 Roman" w:hint="default"/>
      </w:rPr>
    </w:lvl>
    <w:lvl w:ilvl="2">
      <w:start w:val="1"/>
      <w:numFmt w:val="bullet"/>
      <w:pStyle w:val="Aufzhlungszeichen3"/>
      <w:lvlText w:val="–"/>
      <w:lvlJc w:val="left"/>
      <w:pPr>
        <w:ind w:left="851" w:hanging="284"/>
      </w:pPr>
      <w:rPr>
        <w:rFonts w:ascii="HelveticaNeueLT Com 55 Roman" w:hAnsi="HelveticaNeueLT Com 55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EC90B5A"/>
    <w:multiLevelType w:val="multilevel"/>
    <w:tmpl w:val="0316DA0A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="Segoe UI" w:hAnsi="Segoe U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652630A6"/>
    <w:multiLevelType w:val="multilevel"/>
    <w:tmpl w:val="0066839A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3.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84C6F8A"/>
    <w:multiLevelType w:val="hybridMultilevel"/>
    <w:tmpl w:val="891EB3F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E06DE1"/>
    <w:multiLevelType w:val="multilevel"/>
    <w:tmpl w:val="274AC614"/>
    <w:lvl w:ilvl="0">
      <w:start w:val="1"/>
      <w:numFmt w:val="bullet"/>
      <w:pStyle w:val="Aufzhlung1"/>
      <w:lvlText w:val="▪"/>
      <w:lvlJc w:val="left"/>
      <w:pPr>
        <w:ind w:left="567" w:hanging="227"/>
      </w:pPr>
      <w:rPr>
        <w:rFonts w:ascii="Calibri" w:hAnsi="Calibri" w:hint="default"/>
      </w:rPr>
    </w:lvl>
    <w:lvl w:ilvl="1">
      <w:start w:val="1"/>
      <w:numFmt w:val="bullet"/>
      <w:pStyle w:val="Aufzhlung2"/>
      <w:lvlText w:val="▪"/>
      <w:lvlJc w:val="left"/>
      <w:pPr>
        <w:ind w:left="794" w:hanging="227"/>
      </w:pPr>
      <w:rPr>
        <w:rFonts w:ascii="Segoe UI" w:hAnsi="Segoe UI" w:hint="default"/>
      </w:rPr>
    </w:lvl>
    <w:lvl w:ilvl="2">
      <w:start w:val="1"/>
      <w:numFmt w:val="bullet"/>
      <w:pStyle w:val="Aufzhlung3"/>
      <w:lvlText w:val="▪"/>
      <w:lvlJc w:val="left"/>
      <w:pPr>
        <w:ind w:left="1021" w:hanging="227"/>
      </w:pPr>
      <w:rPr>
        <w:rFonts w:ascii="Segoe UI" w:hAnsi="Segoe U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C985FA8"/>
    <w:multiLevelType w:val="hybridMultilevel"/>
    <w:tmpl w:val="FD1A9C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8D127E"/>
    <w:multiLevelType w:val="multilevel"/>
    <w:tmpl w:val="08B45774"/>
    <w:lvl w:ilvl="0">
      <w:start w:val="1"/>
      <w:numFmt w:val="bullet"/>
      <w:lvlText w:val="–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7FD325A5"/>
    <w:multiLevelType w:val="hybridMultilevel"/>
    <w:tmpl w:val="5C6AB6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1681534">
    <w:abstractNumId w:val="9"/>
  </w:num>
  <w:num w:numId="2" w16cid:durableId="1378427642">
    <w:abstractNumId w:val="7"/>
  </w:num>
  <w:num w:numId="3" w16cid:durableId="1122651077">
    <w:abstractNumId w:val="6"/>
  </w:num>
  <w:num w:numId="4" w16cid:durableId="748236019">
    <w:abstractNumId w:val="5"/>
  </w:num>
  <w:num w:numId="5" w16cid:durableId="136922387">
    <w:abstractNumId w:val="4"/>
  </w:num>
  <w:num w:numId="6" w16cid:durableId="823932897">
    <w:abstractNumId w:val="8"/>
  </w:num>
  <w:num w:numId="7" w16cid:durableId="2128155213">
    <w:abstractNumId w:val="3"/>
  </w:num>
  <w:num w:numId="8" w16cid:durableId="1708143396">
    <w:abstractNumId w:val="2"/>
  </w:num>
  <w:num w:numId="9" w16cid:durableId="1263031143">
    <w:abstractNumId w:val="1"/>
  </w:num>
  <w:num w:numId="10" w16cid:durableId="521167948">
    <w:abstractNumId w:val="0"/>
  </w:num>
  <w:num w:numId="11" w16cid:durableId="1345666414">
    <w:abstractNumId w:val="28"/>
  </w:num>
  <w:num w:numId="12" w16cid:durableId="797911930">
    <w:abstractNumId w:val="23"/>
  </w:num>
  <w:num w:numId="13" w16cid:durableId="1043411314">
    <w:abstractNumId w:val="20"/>
  </w:num>
  <w:num w:numId="14" w16cid:durableId="438305087">
    <w:abstractNumId w:val="30"/>
  </w:num>
  <w:num w:numId="15" w16cid:durableId="1261835623">
    <w:abstractNumId w:val="29"/>
  </w:num>
  <w:num w:numId="16" w16cid:durableId="1953047009">
    <w:abstractNumId w:val="14"/>
  </w:num>
  <w:num w:numId="17" w16cid:durableId="71002613">
    <w:abstractNumId w:val="21"/>
  </w:num>
  <w:num w:numId="18" w16cid:durableId="89844527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42705857">
    <w:abstractNumId w:val="27"/>
  </w:num>
  <w:num w:numId="20" w16cid:durableId="725178253">
    <w:abstractNumId w:val="18"/>
  </w:num>
  <w:num w:numId="21" w16cid:durableId="206987499">
    <w:abstractNumId w:val="25"/>
  </w:num>
  <w:num w:numId="22" w16cid:durableId="1364088994">
    <w:abstractNumId w:val="24"/>
  </w:num>
  <w:num w:numId="23" w16cid:durableId="246117147">
    <w:abstractNumId w:val="15"/>
  </w:num>
  <w:num w:numId="24" w16cid:durableId="1202936614">
    <w:abstractNumId w:val="22"/>
  </w:num>
  <w:num w:numId="25" w16cid:durableId="2135439351">
    <w:abstractNumId w:val="26"/>
  </w:num>
  <w:num w:numId="26" w16cid:durableId="82071160">
    <w:abstractNumId w:val="17"/>
  </w:num>
  <w:num w:numId="27" w16cid:durableId="1176186383">
    <w:abstractNumId w:val="19"/>
  </w:num>
  <w:num w:numId="28" w16cid:durableId="1482427271">
    <w:abstractNumId w:val="12"/>
  </w:num>
  <w:num w:numId="29" w16cid:durableId="1800607388">
    <w:abstractNumId w:val="27"/>
  </w:num>
  <w:num w:numId="30" w16cid:durableId="731005596">
    <w:abstractNumId w:val="27"/>
  </w:num>
  <w:num w:numId="31" w16cid:durableId="1445659225">
    <w:abstractNumId w:val="27"/>
  </w:num>
  <w:num w:numId="32" w16cid:durableId="1953707697">
    <w:abstractNumId w:val="27"/>
  </w:num>
  <w:num w:numId="33" w16cid:durableId="1299995410">
    <w:abstractNumId w:val="16"/>
  </w:num>
  <w:num w:numId="34" w16cid:durableId="810900602">
    <w:abstractNumId w:val="11"/>
  </w:num>
  <w:num w:numId="35" w16cid:durableId="5623273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16841564">
    <w:abstractNumId w:val="10"/>
  </w:num>
  <w:num w:numId="37" w16cid:durableId="4295887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activeWritingStyle w:appName="MSWord" w:lang="it-CH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1"/>
  <w:activeWritingStyle w:appName="MSWord" w:lang="de-CH" w:vendorID="64" w:dllVersion="6" w:nlCheck="1" w:checkStyle="1"/>
  <w:activeWritingStyle w:appName="MSWord" w:lang="de-DE" w:vendorID="64" w:dllVersion="6" w:nlCheck="1" w:checkStyle="1"/>
  <w:activeWritingStyle w:appName="MSWord" w:lang="de-CH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de-DE" w:vendorID="64" w:dllVersion="0" w:nlCheck="1" w:checkStyle="0"/>
  <w:activeWritingStyle w:appName="MSWord" w:lang="it-CH" w:vendorID="64" w:dllVersion="0" w:nlCheck="1" w:checkStyle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14D"/>
    <w:rsid w:val="000006A7"/>
    <w:rsid w:val="00002978"/>
    <w:rsid w:val="0001010F"/>
    <w:rsid w:val="000266B7"/>
    <w:rsid w:val="00032B92"/>
    <w:rsid w:val="000409C8"/>
    <w:rsid w:val="00041700"/>
    <w:rsid w:val="00042527"/>
    <w:rsid w:val="000518DB"/>
    <w:rsid w:val="00051D88"/>
    <w:rsid w:val="00056781"/>
    <w:rsid w:val="000636D0"/>
    <w:rsid w:val="000636E3"/>
    <w:rsid w:val="00063BC2"/>
    <w:rsid w:val="000701F1"/>
    <w:rsid w:val="00071780"/>
    <w:rsid w:val="00073D62"/>
    <w:rsid w:val="0007487C"/>
    <w:rsid w:val="00096E8E"/>
    <w:rsid w:val="000A372B"/>
    <w:rsid w:val="000A3CE6"/>
    <w:rsid w:val="000B595D"/>
    <w:rsid w:val="000B6E53"/>
    <w:rsid w:val="000C49C1"/>
    <w:rsid w:val="000D1743"/>
    <w:rsid w:val="000E756F"/>
    <w:rsid w:val="00100FBA"/>
    <w:rsid w:val="00102345"/>
    <w:rsid w:val="00103D1D"/>
    <w:rsid w:val="001046A6"/>
    <w:rsid w:val="00106688"/>
    <w:rsid w:val="00107F09"/>
    <w:rsid w:val="001134C7"/>
    <w:rsid w:val="00113CB8"/>
    <w:rsid w:val="0012151C"/>
    <w:rsid w:val="001249ED"/>
    <w:rsid w:val="001375AB"/>
    <w:rsid w:val="00141128"/>
    <w:rsid w:val="00144122"/>
    <w:rsid w:val="0014651B"/>
    <w:rsid w:val="00150D4F"/>
    <w:rsid w:val="00151313"/>
    <w:rsid w:val="00154677"/>
    <w:rsid w:val="001604E4"/>
    <w:rsid w:val="00160BB3"/>
    <w:rsid w:val="00167916"/>
    <w:rsid w:val="00170482"/>
    <w:rsid w:val="001865B5"/>
    <w:rsid w:val="00187A55"/>
    <w:rsid w:val="001A0829"/>
    <w:rsid w:val="001A6B18"/>
    <w:rsid w:val="001A751F"/>
    <w:rsid w:val="001C1B6C"/>
    <w:rsid w:val="001D0F4C"/>
    <w:rsid w:val="001F4A7E"/>
    <w:rsid w:val="001F4B8C"/>
    <w:rsid w:val="001F61F3"/>
    <w:rsid w:val="00212528"/>
    <w:rsid w:val="002207FA"/>
    <w:rsid w:val="00221486"/>
    <w:rsid w:val="0022685B"/>
    <w:rsid w:val="0023205B"/>
    <w:rsid w:val="00232B0D"/>
    <w:rsid w:val="00242E53"/>
    <w:rsid w:val="00252FBC"/>
    <w:rsid w:val="0025644A"/>
    <w:rsid w:val="00267F71"/>
    <w:rsid w:val="00270B73"/>
    <w:rsid w:val="0027100A"/>
    <w:rsid w:val="00273EE0"/>
    <w:rsid w:val="002824F6"/>
    <w:rsid w:val="00290E37"/>
    <w:rsid w:val="002949B4"/>
    <w:rsid w:val="002A62DA"/>
    <w:rsid w:val="002B2F60"/>
    <w:rsid w:val="002B6F76"/>
    <w:rsid w:val="002B7CE8"/>
    <w:rsid w:val="002D38AE"/>
    <w:rsid w:val="002D40D2"/>
    <w:rsid w:val="002E4D6E"/>
    <w:rsid w:val="002E7DAE"/>
    <w:rsid w:val="002F06AA"/>
    <w:rsid w:val="002F1975"/>
    <w:rsid w:val="002F68A2"/>
    <w:rsid w:val="0030245A"/>
    <w:rsid w:val="00303FC1"/>
    <w:rsid w:val="00320B29"/>
    <w:rsid w:val="0032330D"/>
    <w:rsid w:val="00323CD1"/>
    <w:rsid w:val="003242C4"/>
    <w:rsid w:val="00333A1B"/>
    <w:rsid w:val="003514EE"/>
    <w:rsid w:val="00363671"/>
    <w:rsid w:val="00364EE3"/>
    <w:rsid w:val="003757E4"/>
    <w:rsid w:val="00375834"/>
    <w:rsid w:val="003A6F87"/>
    <w:rsid w:val="003B2BC7"/>
    <w:rsid w:val="003B52D6"/>
    <w:rsid w:val="003B731A"/>
    <w:rsid w:val="003D0FAA"/>
    <w:rsid w:val="003E108A"/>
    <w:rsid w:val="003F0D42"/>
    <w:rsid w:val="003F1A56"/>
    <w:rsid w:val="003F2FF0"/>
    <w:rsid w:val="003F548E"/>
    <w:rsid w:val="00402706"/>
    <w:rsid w:val="00404FD5"/>
    <w:rsid w:val="00416F63"/>
    <w:rsid w:val="00425CC5"/>
    <w:rsid w:val="00431C4D"/>
    <w:rsid w:val="00443FAF"/>
    <w:rsid w:val="0044625A"/>
    <w:rsid w:val="0045114D"/>
    <w:rsid w:val="00452D49"/>
    <w:rsid w:val="004541AF"/>
    <w:rsid w:val="00465D23"/>
    <w:rsid w:val="00474954"/>
    <w:rsid w:val="00476414"/>
    <w:rsid w:val="004861C0"/>
    <w:rsid w:val="00486DBB"/>
    <w:rsid w:val="00494FD7"/>
    <w:rsid w:val="004A039B"/>
    <w:rsid w:val="004A49E9"/>
    <w:rsid w:val="004B0FDB"/>
    <w:rsid w:val="004B35EF"/>
    <w:rsid w:val="004C1329"/>
    <w:rsid w:val="004C3880"/>
    <w:rsid w:val="004D0F2F"/>
    <w:rsid w:val="004D179F"/>
    <w:rsid w:val="004D5B31"/>
    <w:rsid w:val="004D5DD6"/>
    <w:rsid w:val="004F0FBD"/>
    <w:rsid w:val="004F60AB"/>
    <w:rsid w:val="00500294"/>
    <w:rsid w:val="00526C93"/>
    <w:rsid w:val="00535EA2"/>
    <w:rsid w:val="00537410"/>
    <w:rsid w:val="00542FD7"/>
    <w:rsid w:val="00550787"/>
    <w:rsid w:val="005565FF"/>
    <w:rsid w:val="00565AF6"/>
    <w:rsid w:val="005729C5"/>
    <w:rsid w:val="00586446"/>
    <w:rsid w:val="0058714B"/>
    <w:rsid w:val="005908A8"/>
    <w:rsid w:val="00591832"/>
    <w:rsid w:val="00592841"/>
    <w:rsid w:val="005A0C1C"/>
    <w:rsid w:val="005B0D0F"/>
    <w:rsid w:val="005B4DEC"/>
    <w:rsid w:val="005B6FD0"/>
    <w:rsid w:val="005B745F"/>
    <w:rsid w:val="005B7CAB"/>
    <w:rsid w:val="005C6148"/>
    <w:rsid w:val="005C745D"/>
    <w:rsid w:val="005D483B"/>
    <w:rsid w:val="005F72A9"/>
    <w:rsid w:val="006044D5"/>
    <w:rsid w:val="00607268"/>
    <w:rsid w:val="00622FDC"/>
    <w:rsid w:val="00625020"/>
    <w:rsid w:val="00630E7B"/>
    <w:rsid w:val="006346E5"/>
    <w:rsid w:val="00642F26"/>
    <w:rsid w:val="0065274C"/>
    <w:rsid w:val="006619C5"/>
    <w:rsid w:val="00661FF1"/>
    <w:rsid w:val="006819EC"/>
    <w:rsid w:val="0068330F"/>
    <w:rsid w:val="00686D14"/>
    <w:rsid w:val="00687ED7"/>
    <w:rsid w:val="00696E29"/>
    <w:rsid w:val="00697D48"/>
    <w:rsid w:val="006C144C"/>
    <w:rsid w:val="006C7E1B"/>
    <w:rsid w:val="006D7546"/>
    <w:rsid w:val="006D7D5C"/>
    <w:rsid w:val="006E0F4E"/>
    <w:rsid w:val="006F0345"/>
    <w:rsid w:val="006F0469"/>
    <w:rsid w:val="006F2A78"/>
    <w:rsid w:val="006F38B0"/>
    <w:rsid w:val="006F649F"/>
    <w:rsid w:val="00702221"/>
    <w:rsid w:val="007040B6"/>
    <w:rsid w:val="00705076"/>
    <w:rsid w:val="00711147"/>
    <w:rsid w:val="00712A43"/>
    <w:rsid w:val="00714447"/>
    <w:rsid w:val="007248B7"/>
    <w:rsid w:val="0072618E"/>
    <w:rsid w:val="007277E3"/>
    <w:rsid w:val="00731A17"/>
    <w:rsid w:val="0073202F"/>
    <w:rsid w:val="00733ECA"/>
    <w:rsid w:val="00734458"/>
    <w:rsid w:val="007419CF"/>
    <w:rsid w:val="0074487E"/>
    <w:rsid w:val="00746273"/>
    <w:rsid w:val="007557FA"/>
    <w:rsid w:val="0077002B"/>
    <w:rsid w:val="00774E70"/>
    <w:rsid w:val="00793B93"/>
    <w:rsid w:val="00794F3F"/>
    <w:rsid w:val="00796CEE"/>
    <w:rsid w:val="007A5547"/>
    <w:rsid w:val="007B1445"/>
    <w:rsid w:val="007C0B2A"/>
    <w:rsid w:val="007E0460"/>
    <w:rsid w:val="007E2DC2"/>
    <w:rsid w:val="007E4EA4"/>
    <w:rsid w:val="007F002A"/>
    <w:rsid w:val="007F47CE"/>
    <w:rsid w:val="007F65B9"/>
    <w:rsid w:val="008000B4"/>
    <w:rsid w:val="008058C7"/>
    <w:rsid w:val="00810885"/>
    <w:rsid w:val="008314E7"/>
    <w:rsid w:val="00833798"/>
    <w:rsid w:val="00841B44"/>
    <w:rsid w:val="0084602D"/>
    <w:rsid w:val="00854ABF"/>
    <w:rsid w:val="00857D8A"/>
    <w:rsid w:val="00870017"/>
    <w:rsid w:val="00871F7F"/>
    <w:rsid w:val="00883CC4"/>
    <w:rsid w:val="008924D3"/>
    <w:rsid w:val="00896804"/>
    <w:rsid w:val="0089768F"/>
    <w:rsid w:val="008B5891"/>
    <w:rsid w:val="008B7784"/>
    <w:rsid w:val="008C228A"/>
    <w:rsid w:val="008C733C"/>
    <w:rsid w:val="008D0920"/>
    <w:rsid w:val="008D169A"/>
    <w:rsid w:val="008D3109"/>
    <w:rsid w:val="008D49E4"/>
    <w:rsid w:val="008E18F2"/>
    <w:rsid w:val="008E39BA"/>
    <w:rsid w:val="008E42D3"/>
    <w:rsid w:val="008E622A"/>
    <w:rsid w:val="008F6A44"/>
    <w:rsid w:val="009101C9"/>
    <w:rsid w:val="00914E9C"/>
    <w:rsid w:val="0091746D"/>
    <w:rsid w:val="0093619F"/>
    <w:rsid w:val="009427E5"/>
    <w:rsid w:val="0094353D"/>
    <w:rsid w:val="0094535A"/>
    <w:rsid w:val="009454B7"/>
    <w:rsid w:val="0094790F"/>
    <w:rsid w:val="0095235F"/>
    <w:rsid w:val="00957C80"/>
    <w:rsid w:val="00957FE3"/>
    <w:rsid w:val="009613D8"/>
    <w:rsid w:val="00972650"/>
    <w:rsid w:val="00972697"/>
    <w:rsid w:val="00974275"/>
    <w:rsid w:val="009804FC"/>
    <w:rsid w:val="00984884"/>
    <w:rsid w:val="00995CBA"/>
    <w:rsid w:val="0099678C"/>
    <w:rsid w:val="009A2040"/>
    <w:rsid w:val="009A4DCE"/>
    <w:rsid w:val="009B0C96"/>
    <w:rsid w:val="009C0D69"/>
    <w:rsid w:val="009C222B"/>
    <w:rsid w:val="009C67A8"/>
    <w:rsid w:val="009D201B"/>
    <w:rsid w:val="009D5D9C"/>
    <w:rsid w:val="009D71FD"/>
    <w:rsid w:val="009E2171"/>
    <w:rsid w:val="00A015D9"/>
    <w:rsid w:val="00A06F53"/>
    <w:rsid w:val="00A22E16"/>
    <w:rsid w:val="00A258FC"/>
    <w:rsid w:val="00A26A4C"/>
    <w:rsid w:val="00A427E9"/>
    <w:rsid w:val="00A55802"/>
    <w:rsid w:val="00A56972"/>
    <w:rsid w:val="00A57815"/>
    <w:rsid w:val="00A60774"/>
    <w:rsid w:val="00A62F82"/>
    <w:rsid w:val="00A70CDC"/>
    <w:rsid w:val="00A7133D"/>
    <w:rsid w:val="00A91D61"/>
    <w:rsid w:val="00A9587F"/>
    <w:rsid w:val="00AA5D69"/>
    <w:rsid w:val="00AA6128"/>
    <w:rsid w:val="00AA6EB4"/>
    <w:rsid w:val="00AA7CCD"/>
    <w:rsid w:val="00AB01F4"/>
    <w:rsid w:val="00AB3D5F"/>
    <w:rsid w:val="00AB4B98"/>
    <w:rsid w:val="00AB592B"/>
    <w:rsid w:val="00AC2D5B"/>
    <w:rsid w:val="00AD2B38"/>
    <w:rsid w:val="00AD36B2"/>
    <w:rsid w:val="00AE07C7"/>
    <w:rsid w:val="00AF47AE"/>
    <w:rsid w:val="00AF54AA"/>
    <w:rsid w:val="00AF71ED"/>
    <w:rsid w:val="00AF7CA8"/>
    <w:rsid w:val="00B027E3"/>
    <w:rsid w:val="00B05964"/>
    <w:rsid w:val="00B07192"/>
    <w:rsid w:val="00B10481"/>
    <w:rsid w:val="00B11A9B"/>
    <w:rsid w:val="00B20E2D"/>
    <w:rsid w:val="00B32ABB"/>
    <w:rsid w:val="00B34495"/>
    <w:rsid w:val="00B41D92"/>
    <w:rsid w:val="00B41FD3"/>
    <w:rsid w:val="00B426D3"/>
    <w:rsid w:val="00B431DE"/>
    <w:rsid w:val="00B611C3"/>
    <w:rsid w:val="00B6545D"/>
    <w:rsid w:val="00B6786C"/>
    <w:rsid w:val="00B7029F"/>
    <w:rsid w:val="00B70D03"/>
    <w:rsid w:val="00B72F7A"/>
    <w:rsid w:val="00B76691"/>
    <w:rsid w:val="00B803E7"/>
    <w:rsid w:val="00B82E14"/>
    <w:rsid w:val="00B8523A"/>
    <w:rsid w:val="00BA4DDE"/>
    <w:rsid w:val="00BB479F"/>
    <w:rsid w:val="00BC396F"/>
    <w:rsid w:val="00BC5EC3"/>
    <w:rsid w:val="00BC655F"/>
    <w:rsid w:val="00BD2216"/>
    <w:rsid w:val="00BD49A9"/>
    <w:rsid w:val="00BE1E62"/>
    <w:rsid w:val="00BE646B"/>
    <w:rsid w:val="00BF11AD"/>
    <w:rsid w:val="00BF25D9"/>
    <w:rsid w:val="00BF54CB"/>
    <w:rsid w:val="00BF7052"/>
    <w:rsid w:val="00C04B3A"/>
    <w:rsid w:val="00C05FAB"/>
    <w:rsid w:val="00C31EBA"/>
    <w:rsid w:val="00C320F9"/>
    <w:rsid w:val="00C474AD"/>
    <w:rsid w:val="00C51D2F"/>
    <w:rsid w:val="00C57408"/>
    <w:rsid w:val="00C658AB"/>
    <w:rsid w:val="00C678EB"/>
    <w:rsid w:val="00C76817"/>
    <w:rsid w:val="00C7742B"/>
    <w:rsid w:val="00C96957"/>
    <w:rsid w:val="00C970AE"/>
    <w:rsid w:val="00CA1879"/>
    <w:rsid w:val="00CA2598"/>
    <w:rsid w:val="00CA348A"/>
    <w:rsid w:val="00CB2CE6"/>
    <w:rsid w:val="00CC2B71"/>
    <w:rsid w:val="00CC7A2B"/>
    <w:rsid w:val="00CE6A73"/>
    <w:rsid w:val="00CF08BB"/>
    <w:rsid w:val="00CF270A"/>
    <w:rsid w:val="00CF3A2D"/>
    <w:rsid w:val="00D1009A"/>
    <w:rsid w:val="00D1233E"/>
    <w:rsid w:val="00D26576"/>
    <w:rsid w:val="00D30E68"/>
    <w:rsid w:val="00D546EA"/>
    <w:rsid w:val="00D55FAA"/>
    <w:rsid w:val="00D566AD"/>
    <w:rsid w:val="00D60C89"/>
    <w:rsid w:val="00D61996"/>
    <w:rsid w:val="00D632FD"/>
    <w:rsid w:val="00D651F4"/>
    <w:rsid w:val="00D85DCF"/>
    <w:rsid w:val="00D9415C"/>
    <w:rsid w:val="00D965D9"/>
    <w:rsid w:val="00DA18CC"/>
    <w:rsid w:val="00DA469E"/>
    <w:rsid w:val="00DB5486"/>
    <w:rsid w:val="00DB7675"/>
    <w:rsid w:val="00DC7959"/>
    <w:rsid w:val="00DE39A8"/>
    <w:rsid w:val="00DF0B9D"/>
    <w:rsid w:val="00DF4593"/>
    <w:rsid w:val="00DF5293"/>
    <w:rsid w:val="00DF6038"/>
    <w:rsid w:val="00DF726B"/>
    <w:rsid w:val="00E0491A"/>
    <w:rsid w:val="00E055F2"/>
    <w:rsid w:val="00E13D77"/>
    <w:rsid w:val="00E15DD0"/>
    <w:rsid w:val="00E22035"/>
    <w:rsid w:val="00E23BB7"/>
    <w:rsid w:val="00E25DCD"/>
    <w:rsid w:val="00E269E1"/>
    <w:rsid w:val="00E44109"/>
    <w:rsid w:val="00E446EF"/>
    <w:rsid w:val="00E45F13"/>
    <w:rsid w:val="00E510BC"/>
    <w:rsid w:val="00E52BA4"/>
    <w:rsid w:val="00E53089"/>
    <w:rsid w:val="00E61256"/>
    <w:rsid w:val="00E6794F"/>
    <w:rsid w:val="00E73CB2"/>
    <w:rsid w:val="00E755A0"/>
    <w:rsid w:val="00E839BA"/>
    <w:rsid w:val="00E8428A"/>
    <w:rsid w:val="00EA1BF8"/>
    <w:rsid w:val="00EA1D3F"/>
    <w:rsid w:val="00EA5666"/>
    <w:rsid w:val="00EA59B8"/>
    <w:rsid w:val="00EB5680"/>
    <w:rsid w:val="00EC2DF9"/>
    <w:rsid w:val="00EE5929"/>
    <w:rsid w:val="00EE6E36"/>
    <w:rsid w:val="00EF5AEF"/>
    <w:rsid w:val="00EF7516"/>
    <w:rsid w:val="00F016BC"/>
    <w:rsid w:val="00F0660B"/>
    <w:rsid w:val="00F07D5E"/>
    <w:rsid w:val="00F123AE"/>
    <w:rsid w:val="00F16C91"/>
    <w:rsid w:val="00F17362"/>
    <w:rsid w:val="00F24896"/>
    <w:rsid w:val="00F25AFF"/>
    <w:rsid w:val="00F32B93"/>
    <w:rsid w:val="00F54FE6"/>
    <w:rsid w:val="00F5551A"/>
    <w:rsid w:val="00F663B1"/>
    <w:rsid w:val="00F667AD"/>
    <w:rsid w:val="00F73331"/>
    <w:rsid w:val="00F75EA9"/>
    <w:rsid w:val="00F87174"/>
    <w:rsid w:val="00F91D37"/>
    <w:rsid w:val="00F951D1"/>
    <w:rsid w:val="00F9610D"/>
    <w:rsid w:val="00FB657F"/>
    <w:rsid w:val="00FC4A25"/>
    <w:rsid w:val="00FD5803"/>
    <w:rsid w:val="00FE7D09"/>
    <w:rsid w:val="00FF0374"/>
    <w:rsid w:val="00FF1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4E13DAEE"/>
  <w15:chartTrackingRefBased/>
  <w15:docId w15:val="{778175B8-EF84-49C7-929C-910C727CD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79" w:unhideWhenUsed="1"/>
    <w:lsdException w:name="footer" w:semiHidden="1" w:uiPriority="80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uiPriority="15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 w:unhideWhenUsed="1"/>
    <w:lsdException w:name="Subtle Reference" w:semiHidden="1" w:uiPriority="3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114D"/>
    <w:pPr>
      <w:spacing w:after="0"/>
    </w:pPr>
    <w:rPr>
      <w:lang w:val="fr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C396F"/>
    <w:pPr>
      <w:keepNext/>
      <w:keepLines/>
      <w:spacing w:before="480" w:after="120"/>
      <w:outlineLvl w:val="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C396F"/>
    <w:pPr>
      <w:keepNext/>
      <w:keepLines/>
      <w:spacing w:before="360" w:after="120"/>
      <w:outlineLvl w:val="1"/>
    </w:pPr>
    <w:rPr>
      <w:rFonts w:asciiTheme="majorHAnsi" w:eastAsiaTheme="majorEastAsia" w:hAnsiTheme="majorHAnsi" w:cstheme="majorBidi"/>
      <w:b/>
      <w:bCs/>
      <w:szCs w:val="21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C396F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rsid w:val="002E4D6E"/>
    <w:pPr>
      <w:keepNext/>
      <w:keepLines/>
      <w:spacing w:before="120"/>
      <w:outlineLvl w:val="3"/>
    </w:pPr>
    <w:rPr>
      <w:rFonts w:asciiTheme="majorHAnsi" w:eastAsiaTheme="majorEastAsia" w:hAnsiTheme="majorHAnsi" w:cstheme="majorBidi"/>
      <w:b/>
      <w:iCs/>
      <w:color w:val="000000" w:themeColor="text1"/>
      <w:lang w:val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rsid w:val="00B426D3"/>
    <w:pPr>
      <w:keepNext/>
      <w:keepLines/>
      <w:spacing w:before="12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rsid w:val="00E510BC"/>
    <w:pPr>
      <w:keepNext/>
      <w:keepLines/>
      <w:spacing w:before="40"/>
      <w:outlineLvl w:val="5"/>
    </w:pPr>
    <w:rPr>
      <w:rFonts w:asciiTheme="majorHAnsi" w:eastAsiaTheme="majorEastAsia" w:hAnsiTheme="majorHAnsi" w:cstheme="majorBidi"/>
    </w:rPr>
  </w:style>
  <w:style w:type="paragraph" w:styleId="berschrift7">
    <w:name w:val="heading 7"/>
    <w:basedOn w:val="Standard"/>
    <w:next w:val="Standard"/>
    <w:link w:val="berschrift7Zchn"/>
    <w:uiPriority w:val="9"/>
    <w:semiHidden/>
    <w:rsid w:val="00E510B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rsid w:val="00796CE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rsid w:val="00796CE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rsid w:val="00232B0D"/>
    <w:rPr>
      <w:color w:val="4FA645" w:themeColor="accent1"/>
      <w:u w:val="none"/>
    </w:rPr>
  </w:style>
  <w:style w:type="paragraph" w:styleId="Kopfzeile">
    <w:name w:val="header"/>
    <w:basedOn w:val="Standard"/>
    <w:link w:val="KopfzeileZchn"/>
    <w:uiPriority w:val="79"/>
    <w:semiHidden/>
    <w:rsid w:val="00854ABF"/>
    <w:pPr>
      <w:tabs>
        <w:tab w:val="left" w:pos="1985"/>
        <w:tab w:val="left" w:pos="3828"/>
        <w:tab w:val="center" w:pos="4536"/>
      </w:tabs>
    </w:pPr>
    <w:rPr>
      <w:sz w:val="15"/>
    </w:rPr>
  </w:style>
  <w:style w:type="character" w:customStyle="1" w:styleId="KopfzeileZchn">
    <w:name w:val="Kopfzeile Zchn"/>
    <w:basedOn w:val="Absatz-Standardschriftart"/>
    <w:link w:val="Kopfzeile"/>
    <w:uiPriority w:val="79"/>
    <w:semiHidden/>
    <w:rsid w:val="00D651F4"/>
    <w:rPr>
      <w:sz w:val="15"/>
    </w:rPr>
  </w:style>
  <w:style w:type="paragraph" w:styleId="Fuzeile">
    <w:name w:val="footer"/>
    <w:basedOn w:val="Kopfzeile"/>
    <w:link w:val="FuzeileZchn"/>
    <w:uiPriority w:val="80"/>
    <w:semiHidden/>
    <w:rsid w:val="00E13D77"/>
    <w:pPr>
      <w:tabs>
        <w:tab w:val="clear" w:pos="4536"/>
      </w:tabs>
    </w:pPr>
  </w:style>
  <w:style w:type="character" w:customStyle="1" w:styleId="FuzeileZchn">
    <w:name w:val="Fußzeile Zchn"/>
    <w:basedOn w:val="Absatz-Standardschriftart"/>
    <w:link w:val="Fuzeile"/>
    <w:uiPriority w:val="80"/>
    <w:semiHidden/>
    <w:rsid w:val="00D651F4"/>
    <w:rPr>
      <w:sz w:val="15"/>
    </w:rPr>
  </w:style>
  <w:style w:type="paragraph" w:customStyle="1" w:styleId="EinfAbs">
    <w:name w:val="[Einf. Abs.]"/>
    <w:basedOn w:val="Standard"/>
    <w:uiPriority w:val="99"/>
    <w:semiHidden/>
    <w:rsid w:val="00F91D37"/>
    <w:pPr>
      <w:widowControl w:val="0"/>
      <w:autoSpaceDE w:val="0"/>
      <w:autoSpaceDN w:val="0"/>
      <w:adjustRightInd w:val="0"/>
      <w:textAlignment w:val="center"/>
    </w:pPr>
    <w:rPr>
      <w:rFonts w:ascii="MinionPro-Regular" w:hAnsi="MinionPro-Regular" w:cs="MinionPro-Regular"/>
      <w:color w:val="000000"/>
      <w:sz w:val="24"/>
      <w:szCs w:val="24"/>
      <w:lang w:val="de-DE"/>
    </w:rPr>
  </w:style>
  <w:style w:type="paragraph" w:styleId="Listenabsatz">
    <w:name w:val="List Paragraph"/>
    <w:basedOn w:val="Standard"/>
    <w:uiPriority w:val="34"/>
    <w:qFormat/>
    <w:rsid w:val="009C67A8"/>
    <w:pPr>
      <w:ind w:left="720"/>
      <w:contextualSpacing/>
    </w:pPr>
  </w:style>
  <w:style w:type="paragraph" w:styleId="Aufzhlungszeichen">
    <w:name w:val="List Bullet"/>
    <w:basedOn w:val="Listenabsatz"/>
    <w:uiPriority w:val="99"/>
    <w:semiHidden/>
    <w:rsid w:val="009C67A8"/>
    <w:pPr>
      <w:numPr>
        <w:numId w:val="12"/>
      </w:numPr>
    </w:pPr>
  </w:style>
  <w:style w:type="paragraph" w:styleId="Aufzhlungszeichen2">
    <w:name w:val="List Bullet 2"/>
    <w:basedOn w:val="Listenabsatz"/>
    <w:uiPriority w:val="99"/>
    <w:semiHidden/>
    <w:rsid w:val="009C67A8"/>
    <w:pPr>
      <w:numPr>
        <w:ilvl w:val="1"/>
        <w:numId w:val="12"/>
      </w:numPr>
      <w:tabs>
        <w:tab w:val="num" w:pos="360"/>
      </w:tabs>
      <w:ind w:left="720" w:firstLine="0"/>
    </w:pPr>
  </w:style>
  <w:style w:type="paragraph" w:styleId="Aufzhlungszeichen3">
    <w:name w:val="List Bullet 3"/>
    <w:basedOn w:val="Listenabsatz"/>
    <w:uiPriority w:val="99"/>
    <w:semiHidden/>
    <w:rsid w:val="009C67A8"/>
    <w:pPr>
      <w:numPr>
        <w:ilvl w:val="2"/>
        <w:numId w:val="12"/>
      </w:numPr>
    </w:pPr>
  </w:style>
  <w:style w:type="table" w:styleId="Tabellenraster">
    <w:name w:val="Table Grid"/>
    <w:basedOn w:val="NormaleTabelle"/>
    <w:uiPriority w:val="39"/>
    <w:rsid w:val="00160B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BC396F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C396F"/>
    <w:rPr>
      <w:rFonts w:asciiTheme="majorHAnsi" w:eastAsiaTheme="majorEastAsia" w:hAnsiTheme="majorHAnsi" w:cstheme="majorBidi"/>
      <w:b/>
      <w:bCs/>
      <w:sz w:val="21"/>
      <w:szCs w:val="21"/>
    </w:rPr>
  </w:style>
  <w:style w:type="paragraph" w:styleId="Titel">
    <w:name w:val="Title"/>
    <w:basedOn w:val="Standard"/>
    <w:next w:val="Standard"/>
    <w:link w:val="TitelZchn"/>
    <w:uiPriority w:val="11"/>
    <w:qFormat/>
    <w:rsid w:val="009A4DCE"/>
    <w:pPr>
      <w:spacing w:after="300"/>
      <w:contextualSpacing/>
    </w:pPr>
    <w:rPr>
      <w:rFonts w:asciiTheme="majorHAnsi" w:eastAsiaTheme="majorEastAsia" w:hAnsiTheme="majorHAnsi" w:cstheme="majorBidi"/>
      <w:b/>
      <w:kern w:val="28"/>
      <w:sz w:val="32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9A4DCE"/>
    <w:rPr>
      <w:rFonts w:asciiTheme="majorHAnsi" w:eastAsiaTheme="majorEastAsia" w:hAnsiTheme="majorHAnsi" w:cstheme="majorBidi"/>
      <w:b/>
      <w:kern w:val="28"/>
      <w:sz w:val="32"/>
      <w:szCs w:val="52"/>
    </w:rPr>
  </w:style>
  <w:style w:type="paragraph" w:customStyle="1" w:styleId="Brieftitel">
    <w:name w:val="Brieftitel"/>
    <w:basedOn w:val="Standard"/>
    <w:link w:val="BrieftitelZchn"/>
    <w:uiPriority w:val="14"/>
    <w:semiHidden/>
    <w:rsid w:val="00B611C3"/>
    <w:pPr>
      <w:spacing w:after="480"/>
      <w:contextualSpacing/>
    </w:pPr>
    <w:rPr>
      <w:rFonts w:asciiTheme="majorHAnsi" w:hAnsiTheme="majorHAnsi"/>
      <w:b/>
    </w:rPr>
  </w:style>
  <w:style w:type="character" w:customStyle="1" w:styleId="BrieftitelZchn">
    <w:name w:val="Brieftitel Zchn"/>
    <w:basedOn w:val="Absatz-Standardschriftart"/>
    <w:link w:val="Brieftitel"/>
    <w:uiPriority w:val="14"/>
    <w:semiHidden/>
    <w:rsid w:val="00AA7CCD"/>
    <w:rPr>
      <w:rFonts w:asciiTheme="majorHAnsi" w:hAnsiTheme="majorHAnsi"/>
      <w:b/>
      <w:sz w:val="20"/>
    </w:rPr>
  </w:style>
  <w:style w:type="paragraph" w:customStyle="1" w:styleId="Kontaktangaben">
    <w:name w:val="Kontaktangaben"/>
    <w:basedOn w:val="Standard"/>
    <w:semiHidden/>
    <w:rsid w:val="00E73CB2"/>
    <w:pPr>
      <w:tabs>
        <w:tab w:val="left" w:pos="709"/>
      </w:tabs>
      <w:spacing w:line="220" w:lineRule="atLeast"/>
    </w:pPr>
    <w:rPr>
      <w:spacing w:val="2"/>
      <w:sz w:val="16"/>
      <w:szCs w:val="16"/>
    </w:rPr>
  </w:style>
  <w:style w:type="table" w:customStyle="1" w:styleId="Tabellenraster1">
    <w:name w:val="Tabellenraster1"/>
    <w:basedOn w:val="NormaleTabelle"/>
    <w:next w:val="Tabellenraster"/>
    <w:uiPriority w:val="59"/>
    <w:rsid w:val="00E73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rsid w:val="00BC396F"/>
    <w:rPr>
      <w:rFonts w:asciiTheme="majorHAnsi" w:eastAsiaTheme="majorEastAsia" w:hAnsiTheme="majorHAnsi" w:cstheme="majorBidi"/>
      <w:b/>
      <w:sz w:val="21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4D6E"/>
    <w:rPr>
      <w:rFonts w:asciiTheme="majorHAnsi" w:eastAsiaTheme="majorEastAsia" w:hAnsiTheme="majorHAnsi" w:cstheme="majorBidi"/>
      <w:b/>
      <w:iCs/>
      <w:color w:val="000000" w:themeColor="text1"/>
      <w:sz w:val="20"/>
      <w:lang w:val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651F4"/>
    <w:rPr>
      <w:rFonts w:asciiTheme="majorHAnsi" w:eastAsiaTheme="majorEastAsia" w:hAnsiTheme="majorHAnsi" w:cstheme="majorBidi"/>
      <w:sz w:val="21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61996"/>
    <w:rPr>
      <w:rFonts w:asciiTheme="majorHAnsi" w:eastAsiaTheme="majorEastAsia" w:hAnsiTheme="majorHAnsi" w:cstheme="majorBidi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61996"/>
    <w:rPr>
      <w:rFonts w:asciiTheme="majorHAnsi" w:eastAsiaTheme="majorEastAsia" w:hAnsiTheme="majorHAnsi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6199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6199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Aufzhlung1">
    <w:name w:val="Aufzählung 1"/>
    <w:basedOn w:val="Listenabsatz"/>
    <w:uiPriority w:val="2"/>
    <w:qFormat/>
    <w:rsid w:val="008D169A"/>
    <w:pPr>
      <w:numPr>
        <w:numId w:val="19"/>
      </w:numPr>
      <w:spacing w:after="120"/>
      <w:ind w:hanging="142"/>
      <w:contextualSpacing w:val="0"/>
    </w:pPr>
  </w:style>
  <w:style w:type="paragraph" w:customStyle="1" w:styleId="Traktandum-Titel2">
    <w:name w:val="Traktandum-Titel 2"/>
    <w:basedOn w:val="Aufzhlung1"/>
    <w:next w:val="Texteingezogen"/>
    <w:uiPriority w:val="18"/>
    <w:unhideWhenUsed/>
    <w:rsid w:val="00D1009A"/>
    <w:pPr>
      <w:numPr>
        <w:ilvl w:val="1"/>
        <w:numId w:val="26"/>
      </w:numPr>
      <w:tabs>
        <w:tab w:val="left" w:pos="7938"/>
      </w:tabs>
      <w:ind w:left="850" w:right="851" w:hanging="425"/>
    </w:pPr>
    <w:rPr>
      <w:b/>
    </w:rPr>
  </w:style>
  <w:style w:type="paragraph" w:customStyle="1" w:styleId="Traktandum-Titel1">
    <w:name w:val="Traktandum-Titel 1"/>
    <w:basedOn w:val="Aufzhlung1"/>
    <w:next w:val="Texteingezogen"/>
    <w:uiPriority w:val="18"/>
    <w:unhideWhenUsed/>
    <w:rsid w:val="00D1009A"/>
    <w:pPr>
      <w:numPr>
        <w:numId w:val="26"/>
      </w:numPr>
      <w:tabs>
        <w:tab w:val="left" w:pos="7938"/>
      </w:tabs>
    </w:pPr>
    <w:rPr>
      <w:rFonts w:asciiTheme="majorHAnsi" w:hAnsiTheme="majorHAnsi"/>
      <w:b/>
    </w:rPr>
  </w:style>
  <w:style w:type="paragraph" w:customStyle="1" w:styleId="Anleitung">
    <w:name w:val="Anleitung"/>
    <w:basedOn w:val="Standard"/>
    <w:uiPriority w:val="98"/>
    <w:semiHidden/>
    <w:rsid w:val="00625020"/>
    <w:rPr>
      <w:vanish/>
      <w:color w:val="A6A6A6" w:themeColor="background1" w:themeShade="A6"/>
      <w:sz w:val="14"/>
      <w:szCs w:val="18"/>
    </w:rPr>
  </w:style>
  <w:style w:type="character" w:styleId="BesuchterLink">
    <w:name w:val="FollowedHyperlink"/>
    <w:basedOn w:val="Hyperlink"/>
    <w:uiPriority w:val="75"/>
    <w:semiHidden/>
    <w:rsid w:val="00232B0D"/>
    <w:rPr>
      <w:color w:val="4FA645" w:themeColor="accent1"/>
      <w:u w:val="none"/>
    </w:rPr>
  </w:style>
  <w:style w:type="paragraph" w:styleId="Untertitel">
    <w:name w:val="Subtitle"/>
    <w:basedOn w:val="Standard"/>
    <w:next w:val="Standard"/>
    <w:link w:val="UntertitelZchn"/>
    <w:uiPriority w:val="12"/>
    <w:rsid w:val="009A4DCE"/>
    <w:pPr>
      <w:numPr>
        <w:ilvl w:val="1"/>
      </w:numPr>
    </w:pPr>
    <w:rPr>
      <w:rFonts w:eastAsiaTheme="minorEastAsia"/>
      <w:color w:val="000000" w:themeColor="text1"/>
      <w:sz w:val="52"/>
      <w:szCs w:val="52"/>
    </w:rPr>
  </w:style>
  <w:style w:type="character" w:customStyle="1" w:styleId="UntertitelZchn">
    <w:name w:val="Untertitel Zchn"/>
    <w:basedOn w:val="Absatz-Standardschriftart"/>
    <w:link w:val="Untertitel"/>
    <w:uiPriority w:val="12"/>
    <w:rsid w:val="009A4DCE"/>
    <w:rPr>
      <w:rFonts w:eastAsiaTheme="minorEastAsia"/>
      <w:color w:val="000000" w:themeColor="text1"/>
      <w:sz w:val="52"/>
      <w:szCs w:val="52"/>
    </w:rPr>
  </w:style>
  <w:style w:type="paragraph" w:styleId="Datum">
    <w:name w:val="Date"/>
    <w:basedOn w:val="Standard"/>
    <w:next w:val="Standard"/>
    <w:link w:val="DatumZchn"/>
    <w:uiPriority w:val="15"/>
    <w:semiHidden/>
    <w:rsid w:val="0027100A"/>
    <w:pPr>
      <w:spacing w:before="480" w:after="720"/>
    </w:pPr>
  </w:style>
  <w:style w:type="character" w:customStyle="1" w:styleId="DatumZchn">
    <w:name w:val="Datum Zchn"/>
    <w:basedOn w:val="Absatz-Standardschriftart"/>
    <w:link w:val="Datum"/>
    <w:uiPriority w:val="15"/>
    <w:semiHidden/>
    <w:rsid w:val="0027100A"/>
    <w:rPr>
      <w:sz w:val="2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494FD7"/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94FD7"/>
    <w:rPr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42F26"/>
    <w:rPr>
      <w:vertAlign w:val="superscript"/>
    </w:rPr>
  </w:style>
  <w:style w:type="table" w:customStyle="1" w:styleId="TabelleohneRahmen">
    <w:name w:val="Tabelle ohne Rahmen"/>
    <w:basedOn w:val="NormaleTabelle"/>
    <w:uiPriority w:val="99"/>
    <w:rsid w:val="00642F26"/>
    <w:pPr>
      <w:spacing w:after="0" w:line="240" w:lineRule="auto"/>
    </w:pPr>
    <w:tblPr>
      <w:tblCellMar>
        <w:left w:w="0" w:type="dxa"/>
        <w:right w:w="28" w:type="dxa"/>
      </w:tblCellMar>
    </w:tblPr>
  </w:style>
  <w:style w:type="paragraph" w:styleId="Endnotentext">
    <w:name w:val="endnote text"/>
    <w:basedOn w:val="Funotentext"/>
    <w:link w:val="EndnotentextZchn"/>
    <w:uiPriority w:val="99"/>
    <w:semiHidden/>
    <w:unhideWhenUsed/>
    <w:rsid w:val="00113CB8"/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12151C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113CB8"/>
    <w:rPr>
      <w:vertAlign w:val="superscript"/>
    </w:rPr>
  </w:style>
  <w:style w:type="paragraph" w:customStyle="1" w:styleId="Aufzhlung2">
    <w:name w:val="Aufzählung 2"/>
    <w:basedOn w:val="Aufzhlung1"/>
    <w:uiPriority w:val="2"/>
    <w:rsid w:val="008D169A"/>
    <w:pPr>
      <w:numPr>
        <w:ilvl w:val="1"/>
      </w:numPr>
      <w:ind w:left="709" w:hanging="142"/>
    </w:pPr>
  </w:style>
  <w:style w:type="paragraph" w:customStyle="1" w:styleId="Aufzhlung3">
    <w:name w:val="Aufzählung 3"/>
    <w:basedOn w:val="Aufzhlung1"/>
    <w:uiPriority w:val="2"/>
    <w:rsid w:val="008D169A"/>
    <w:pPr>
      <w:numPr>
        <w:ilvl w:val="2"/>
      </w:numPr>
      <w:ind w:left="851" w:hanging="142"/>
    </w:pPr>
  </w:style>
  <w:style w:type="paragraph" w:styleId="Beschriftung">
    <w:name w:val="caption"/>
    <w:basedOn w:val="Standard"/>
    <w:next w:val="Standard"/>
    <w:uiPriority w:val="35"/>
    <w:semiHidden/>
    <w:rsid w:val="002F68A2"/>
    <w:pPr>
      <w:spacing w:before="120" w:after="240"/>
    </w:pPr>
    <w:rPr>
      <w:b/>
      <w:iCs/>
      <w:sz w:val="18"/>
      <w:szCs w:val="18"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DB7675"/>
    <w:pPr>
      <w:spacing w:before="240"/>
      <w:outlineLvl w:val="9"/>
    </w:pPr>
    <w:rPr>
      <w:bCs w:val="0"/>
      <w:szCs w:val="3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7001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70017"/>
    <w:rPr>
      <w:rFonts w:ascii="Segoe UI" w:hAnsi="Segoe UI" w:cs="Segoe UI"/>
      <w:sz w:val="18"/>
      <w:szCs w:val="18"/>
    </w:rPr>
  </w:style>
  <w:style w:type="paragraph" w:customStyle="1" w:styleId="Seitenzahlen">
    <w:name w:val="Seitenzahlen"/>
    <w:basedOn w:val="Fuzeile"/>
    <w:uiPriority w:val="85"/>
    <w:semiHidden/>
    <w:qFormat/>
    <w:rsid w:val="00E8428A"/>
    <w:pPr>
      <w:jc w:val="right"/>
    </w:pPr>
  </w:style>
  <w:style w:type="paragraph" w:customStyle="1" w:styleId="berschrift1nummeriert">
    <w:name w:val="Überschrift 1 nummeriert"/>
    <w:basedOn w:val="berschrift1"/>
    <w:next w:val="Standard"/>
    <w:uiPriority w:val="10"/>
    <w:qFormat/>
    <w:rsid w:val="00F32B93"/>
    <w:pPr>
      <w:numPr>
        <w:numId w:val="24"/>
      </w:numPr>
      <w:ind w:left="567" w:hanging="567"/>
    </w:pPr>
  </w:style>
  <w:style w:type="paragraph" w:customStyle="1" w:styleId="berschrift2nummeriert">
    <w:name w:val="Überschrift 2 nummeriert"/>
    <w:basedOn w:val="berschrift2"/>
    <w:next w:val="Standard"/>
    <w:uiPriority w:val="10"/>
    <w:qFormat/>
    <w:rsid w:val="00F32B93"/>
    <w:pPr>
      <w:numPr>
        <w:ilvl w:val="1"/>
        <w:numId w:val="24"/>
      </w:numPr>
      <w:ind w:left="567" w:hanging="567"/>
    </w:pPr>
  </w:style>
  <w:style w:type="paragraph" w:customStyle="1" w:styleId="berschrift3nummeriert">
    <w:name w:val="Überschrift 3 nummeriert"/>
    <w:basedOn w:val="berschrift3"/>
    <w:next w:val="Standard"/>
    <w:uiPriority w:val="10"/>
    <w:qFormat/>
    <w:rsid w:val="00B426D3"/>
    <w:pPr>
      <w:numPr>
        <w:ilvl w:val="2"/>
        <w:numId w:val="24"/>
      </w:numPr>
      <w:tabs>
        <w:tab w:val="left" w:pos="851"/>
      </w:tabs>
    </w:pPr>
  </w:style>
  <w:style w:type="paragraph" w:customStyle="1" w:styleId="berschrift4nummeriert">
    <w:name w:val="Überschrift 4 nummeriert"/>
    <w:basedOn w:val="berschrift4"/>
    <w:next w:val="Standard"/>
    <w:uiPriority w:val="10"/>
    <w:semiHidden/>
    <w:qFormat/>
    <w:rsid w:val="00B426D3"/>
    <w:pPr>
      <w:numPr>
        <w:ilvl w:val="3"/>
        <w:numId w:val="24"/>
      </w:numPr>
      <w:tabs>
        <w:tab w:val="left" w:pos="1134"/>
      </w:tabs>
    </w:pPr>
  </w:style>
  <w:style w:type="paragraph" w:styleId="Verzeichnis1">
    <w:name w:val="toc 1"/>
    <w:basedOn w:val="Standard"/>
    <w:next w:val="Standard"/>
    <w:autoRedefine/>
    <w:uiPriority w:val="39"/>
    <w:semiHidden/>
    <w:rsid w:val="00B41D92"/>
    <w:pPr>
      <w:tabs>
        <w:tab w:val="right" w:leader="dot" w:pos="9637"/>
      </w:tabs>
      <w:spacing w:before="120"/>
      <w:ind w:left="567" w:hanging="567"/>
    </w:pPr>
    <w:rPr>
      <w:b/>
      <w:noProof/>
    </w:rPr>
  </w:style>
  <w:style w:type="paragraph" w:styleId="Verzeichnis2">
    <w:name w:val="toc 2"/>
    <w:basedOn w:val="Standard"/>
    <w:next w:val="Standard"/>
    <w:autoRedefine/>
    <w:uiPriority w:val="39"/>
    <w:semiHidden/>
    <w:rsid w:val="002949B4"/>
    <w:pPr>
      <w:tabs>
        <w:tab w:val="right" w:leader="dot" w:pos="9637"/>
      </w:tabs>
      <w:ind w:left="1134" w:hanging="567"/>
    </w:pPr>
  </w:style>
  <w:style w:type="paragraph" w:styleId="Verzeichnis3">
    <w:name w:val="toc 3"/>
    <w:basedOn w:val="Standard"/>
    <w:next w:val="Standard"/>
    <w:autoRedefine/>
    <w:uiPriority w:val="39"/>
    <w:semiHidden/>
    <w:rsid w:val="002949B4"/>
    <w:pPr>
      <w:tabs>
        <w:tab w:val="right" w:leader="dot" w:pos="9637"/>
      </w:tabs>
      <w:ind w:left="1701" w:hanging="567"/>
    </w:pPr>
  </w:style>
  <w:style w:type="paragraph" w:styleId="StandardWeb">
    <w:name w:val="Normal (Web)"/>
    <w:basedOn w:val="Standard"/>
    <w:uiPriority w:val="99"/>
    <w:semiHidden/>
    <w:unhideWhenUsed/>
    <w:rsid w:val="00BE1E6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Abbildungsverzeichnis">
    <w:name w:val="table of figures"/>
    <w:basedOn w:val="Standard"/>
    <w:next w:val="Standard"/>
    <w:uiPriority w:val="40"/>
    <w:semiHidden/>
    <w:rsid w:val="00857D8A"/>
  </w:style>
  <w:style w:type="paragraph" w:customStyle="1" w:styleId="Absenderzeile">
    <w:name w:val="Absenderzeile"/>
    <w:basedOn w:val="Standard"/>
    <w:uiPriority w:val="84"/>
    <w:semiHidden/>
    <w:qFormat/>
    <w:rsid w:val="006F2A78"/>
    <w:pPr>
      <w:pBdr>
        <w:bottom w:val="single" w:sz="2" w:space="0" w:color="auto"/>
      </w:pBdr>
      <w:tabs>
        <w:tab w:val="left" w:pos="1152"/>
        <w:tab w:val="right" w:pos="4019"/>
      </w:tabs>
    </w:pPr>
    <w:rPr>
      <w:sz w:val="12"/>
    </w:rPr>
  </w:style>
  <w:style w:type="paragraph" w:customStyle="1" w:styleId="Nummerierung1">
    <w:name w:val="Nummerierung 1"/>
    <w:basedOn w:val="Standard"/>
    <w:uiPriority w:val="3"/>
    <w:qFormat/>
    <w:rsid w:val="0027100A"/>
    <w:pPr>
      <w:numPr>
        <w:ilvl w:val="7"/>
        <w:numId w:val="24"/>
      </w:numPr>
      <w:ind w:left="567"/>
      <w:contextualSpacing/>
    </w:pPr>
  </w:style>
  <w:style w:type="paragraph" w:customStyle="1" w:styleId="Nummerierung2">
    <w:name w:val="Nummerierung 2"/>
    <w:basedOn w:val="Nummerierung1"/>
    <w:uiPriority w:val="3"/>
    <w:qFormat/>
    <w:rsid w:val="00B72F7A"/>
    <w:pPr>
      <w:numPr>
        <w:ilvl w:val="8"/>
      </w:numPr>
      <w:ind w:left="1134"/>
    </w:pPr>
  </w:style>
  <w:style w:type="character" w:styleId="Seitenzahl">
    <w:name w:val="page number"/>
    <w:basedOn w:val="Absatz-Standardschriftart"/>
    <w:uiPriority w:val="99"/>
    <w:semiHidden/>
    <w:rsid w:val="00E8428A"/>
  </w:style>
  <w:style w:type="paragraph" w:customStyle="1" w:styleId="Kostentrger">
    <w:name w:val="Kostenträger"/>
    <w:basedOn w:val="Standard"/>
    <w:next w:val="Standard"/>
    <w:uiPriority w:val="79"/>
    <w:semiHidden/>
    <w:rsid w:val="00B611C3"/>
    <w:pPr>
      <w:spacing w:after="720"/>
    </w:pPr>
    <w:rPr>
      <w:sz w:val="14"/>
      <w:szCs w:val="14"/>
    </w:rPr>
  </w:style>
  <w:style w:type="character" w:styleId="Platzhaltertext">
    <w:name w:val="Placeholder Text"/>
    <w:basedOn w:val="Absatz-Standardschriftart"/>
    <w:uiPriority w:val="99"/>
    <w:semiHidden/>
    <w:rsid w:val="006F2A78"/>
    <w:rPr>
      <w:color w:val="808080"/>
    </w:rPr>
  </w:style>
  <w:style w:type="paragraph" w:customStyle="1" w:styleId="PlatzhaltervorEmpfnger">
    <w:name w:val="Platzhalter vor Empfänger"/>
    <w:basedOn w:val="Standard"/>
    <w:next w:val="Standard"/>
    <w:uiPriority w:val="79"/>
    <w:semiHidden/>
    <w:qFormat/>
    <w:rsid w:val="00F54FE6"/>
    <w:pPr>
      <w:spacing w:after="680"/>
    </w:pPr>
    <w:rPr>
      <w:noProof/>
    </w:rPr>
  </w:style>
  <w:style w:type="paragraph" w:customStyle="1" w:styleId="Beschluss">
    <w:name w:val="Beschluss"/>
    <w:basedOn w:val="Standard"/>
    <w:next w:val="Texteingezogen"/>
    <w:uiPriority w:val="19"/>
    <w:qFormat/>
    <w:rsid w:val="00D651F4"/>
    <w:pPr>
      <w:ind w:left="426"/>
    </w:pPr>
    <w:rPr>
      <w:b/>
      <w:u w:val="single" w:color="4FA645" w:themeColor="accent1"/>
    </w:rPr>
  </w:style>
  <w:style w:type="paragraph" w:customStyle="1" w:styleId="Texteingezogen">
    <w:name w:val="Text eingezogen"/>
    <w:basedOn w:val="Standard"/>
    <w:qFormat/>
    <w:rsid w:val="00D1009A"/>
    <w:pPr>
      <w:ind w:left="425"/>
    </w:pPr>
  </w:style>
  <w:style w:type="table" w:customStyle="1" w:styleId="pharmaSuisse-Tabelle1">
    <w:name w:val="pharmaSuisse-Tabelle 1"/>
    <w:basedOn w:val="NormaleTabelle"/>
    <w:uiPriority w:val="99"/>
    <w:rsid w:val="00EA1D3F"/>
    <w:pPr>
      <w:spacing w:after="0" w:line="240" w:lineRule="auto"/>
    </w:pPr>
    <w:tblPr>
      <w:tblBorders>
        <w:insideH w:val="single" w:sz="4" w:space="0" w:color="4FA645" w:themeColor="accent1"/>
        <w:insideV w:val="single" w:sz="18" w:space="0" w:color="FFFFFF" w:themeColor="background1"/>
      </w:tblBorders>
      <w:tblCellMar>
        <w:top w:w="28" w:type="dxa"/>
        <w:left w:w="85" w:type="dxa"/>
        <w:right w:w="57" w:type="dxa"/>
      </w:tblCellMar>
    </w:tblPr>
    <w:tblStylePr w:type="firstRow">
      <w:rPr>
        <w:b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18" w:space="0" w:color="FFFFFF" w:themeColor="background1"/>
          <w:tl2br w:val="nil"/>
          <w:tr2bl w:val="nil"/>
        </w:tcBorders>
        <w:shd w:val="clear" w:color="auto" w:fill="4FA645" w:themeFill="accent1"/>
      </w:tc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60BB3"/>
    <w:rPr>
      <w:color w:val="808080"/>
      <w:shd w:val="clear" w:color="auto" w:fill="E6E6E6"/>
    </w:rPr>
  </w:style>
  <w:style w:type="paragraph" w:customStyle="1" w:styleId="Titelseiten-Titel">
    <w:name w:val="Titelseiten-Titel"/>
    <w:basedOn w:val="Titel"/>
    <w:next w:val="Standard"/>
    <w:uiPriority w:val="11"/>
    <w:qFormat/>
    <w:rsid w:val="009A4DCE"/>
    <w:pPr>
      <w:spacing w:after="0"/>
    </w:pPr>
    <w:rPr>
      <w:color w:val="4FA645" w:themeColor="accent1"/>
      <w:sz w:val="72"/>
      <w:szCs w:val="72"/>
    </w:rPr>
  </w:style>
  <w:style w:type="table" w:customStyle="1" w:styleId="pharmaSuisse-Tabelle2">
    <w:name w:val="pharmaSuisse-Tabelle 2"/>
    <w:basedOn w:val="NormaleTabelle"/>
    <w:uiPriority w:val="99"/>
    <w:rsid w:val="00CF3A2D"/>
    <w:pPr>
      <w:spacing w:after="0" w:line="240" w:lineRule="auto"/>
    </w:pPr>
    <w:tblPr>
      <w:tblBorders>
        <w:insideH w:val="single" w:sz="4" w:space="0" w:color="91CE8A" w:themeColor="accent1" w:themeTint="99"/>
        <w:insideV w:val="single" w:sz="18" w:space="0" w:color="FFFFFF" w:themeColor="background1"/>
      </w:tblBorders>
      <w:tblCellMar>
        <w:top w:w="28" w:type="dxa"/>
        <w:left w:w="85" w:type="dxa"/>
        <w:right w:w="57" w:type="dxa"/>
      </w:tblCellMar>
    </w:tblPr>
    <w:tblStylePr w:type="firstRow">
      <w:rPr>
        <w:b/>
        <w:color w:val="000000" w:themeColor="text1"/>
      </w:rPr>
      <w:tblPr/>
      <w:tcPr>
        <w:shd w:val="clear" w:color="auto" w:fill="B5DEB1" w:themeFill="accent1" w:themeFillTint="66"/>
      </w:tcPr>
    </w:tblStylePr>
  </w:style>
  <w:style w:type="paragraph" w:styleId="Verzeichnis4">
    <w:name w:val="toc 4"/>
    <w:basedOn w:val="Standard"/>
    <w:next w:val="Standard"/>
    <w:autoRedefine/>
    <w:uiPriority w:val="39"/>
    <w:semiHidden/>
    <w:rsid w:val="00696E29"/>
    <w:pPr>
      <w:spacing w:after="100" w:line="259" w:lineRule="auto"/>
      <w:ind w:left="660"/>
    </w:pPr>
    <w:rPr>
      <w:rFonts w:eastAsiaTheme="minorEastAsia"/>
      <w:lang w:eastAsia="de-CH"/>
    </w:rPr>
  </w:style>
  <w:style w:type="paragraph" w:styleId="Verzeichnis5">
    <w:name w:val="toc 5"/>
    <w:basedOn w:val="Standard"/>
    <w:next w:val="Standard"/>
    <w:autoRedefine/>
    <w:uiPriority w:val="39"/>
    <w:semiHidden/>
    <w:rsid w:val="00696E29"/>
    <w:pPr>
      <w:spacing w:after="100" w:line="259" w:lineRule="auto"/>
      <w:ind w:left="880"/>
    </w:pPr>
    <w:rPr>
      <w:rFonts w:eastAsiaTheme="minorEastAsia"/>
      <w:lang w:eastAsia="de-CH"/>
    </w:rPr>
  </w:style>
  <w:style w:type="paragraph" w:styleId="Verzeichnis6">
    <w:name w:val="toc 6"/>
    <w:basedOn w:val="Standard"/>
    <w:next w:val="Standard"/>
    <w:autoRedefine/>
    <w:uiPriority w:val="39"/>
    <w:semiHidden/>
    <w:rsid w:val="00696E29"/>
    <w:pPr>
      <w:spacing w:after="100" w:line="259" w:lineRule="auto"/>
      <w:ind w:left="1100"/>
    </w:pPr>
    <w:rPr>
      <w:rFonts w:eastAsiaTheme="minorEastAsia"/>
      <w:lang w:eastAsia="de-CH"/>
    </w:rPr>
  </w:style>
  <w:style w:type="paragraph" w:styleId="Verzeichnis7">
    <w:name w:val="toc 7"/>
    <w:basedOn w:val="Standard"/>
    <w:next w:val="Standard"/>
    <w:autoRedefine/>
    <w:uiPriority w:val="39"/>
    <w:semiHidden/>
    <w:rsid w:val="00696E29"/>
    <w:pPr>
      <w:spacing w:after="100" w:line="259" w:lineRule="auto"/>
      <w:ind w:left="1320"/>
    </w:pPr>
    <w:rPr>
      <w:rFonts w:eastAsiaTheme="minorEastAsia"/>
      <w:lang w:eastAsia="de-CH"/>
    </w:rPr>
  </w:style>
  <w:style w:type="paragraph" w:styleId="Verzeichnis8">
    <w:name w:val="toc 8"/>
    <w:basedOn w:val="Standard"/>
    <w:next w:val="Standard"/>
    <w:autoRedefine/>
    <w:uiPriority w:val="39"/>
    <w:semiHidden/>
    <w:rsid w:val="00696E29"/>
    <w:pPr>
      <w:spacing w:after="100" w:line="259" w:lineRule="auto"/>
      <w:ind w:left="1540"/>
    </w:pPr>
    <w:rPr>
      <w:rFonts w:eastAsiaTheme="minorEastAsia"/>
      <w:lang w:eastAsia="de-CH"/>
    </w:rPr>
  </w:style>
  <w:style w:type="paragraph" w:styleId="Verzeichnis9">
    <w:name w:val="toc 9"/>
    <w:basedOn w:val="Standard"/>
    <w:next w:val="Standard"/>
    <w:autoRedefine/>
    <w:uiPriority w:val="39"/>
    <w:semiHidden/>
    <w:rsid w:val="00696E29"/>
    <w:pPr>
      <w:spacing w:after="100" w:line="259" w:lineRule="auto"/>
      <w:ind w:left="1760"/>
    </w:pPr>
    <w:rPr>
      <w:rFonts w:eastAsiaTheme="minorEastAsia"/>
      <w:lang w:eastAsia="de-CH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96E29"/>
    <w:rPr>
      <w:color w:val="605E5C"/>
      <w:shd w:val="clear" w:color="auto" w:fill="E1DFDD"/>
    </w:rPr>
  </w:style>
  <w:style w:type="paragraph" w:customStyle="1" w:styleId="PPB">
    <w:name w:val="P.P.  B"/>
    <w:uiPriority w:val="99"/>
    <w:semiHidden/>
    <w:rsid w:val="006C7E1B"/>
    <w:pPr>
      <w:pBdr>
        <w:bottom w:val="single" w:sz="2" w:space="0" w:color="auto"/>
      </w:pBdr>
      <w:tabs>
        <w:tab w:val="left" w:pos="1152"/>
        <w:tab w:val="right" w:pos="4019"/>
      </w:tabs>
      <w:spacing w:after="0" w:line="240" w:lineRule="auto"/>
    </w:pPr>
    <w:rPr>
      <w:sz w:val="12"/>
    </w:rPr>
  </w:style>
  <w:style w:type="paragraph" w:customStyle="1" w:styleId="Paragraf1">
    <w:name w:val="Paragraf 1"/>
    <w:basedOn w:val="Standard"/>
    <w:link w:val="Paragraf1Zchn"/>
    <w:uiPriority w:val="11"/>
    <w:qFormat/>
    <w:rsid w:val="00CE6A73"/>
    <w:pPr>
      <w:numPr>
        <w:numId w:val="34"/>
      </w:numPr>
      <w:ind w:left="680" w:hanging="680"/>
    </w:pPr>
    <w:rPr>
      <w:b/>
    </w:rPr>
  </w:style>
  <w:style w:type="character" w:customStyle="1" w:styleId="Paragraf1Zchn">
    <w:name w:val="Paragraf 1 Zchn"/>
    <w:basedOn w:val="Absatz-Standardschriftart"/>
    <w:link w:val="Paragraf1"/>
    <w:uiPriority w:val="11"/>
    <w:rsid w:val="00CE6A73"/>
    <w:rPr>
      <w:b/>
      <w:sz w:val="20"/>
    </w:rPr>
  </w:style>
  <w:style w:type="paragraph" w:customStyle="1" w:styleId="Paragraf2">
    <w:name w:val="Paragraf 2"/>
    <w:basedOn w:val="Standard"/>
    <w:link w:val="Paragraf2Zchn"/>
    <w:uiPriority w:val="11"/>
    <w:qFormat/>
    <w:rsid w:val="00CE6A73"/>
    <w:pPr>
      <w:numPr>
        <w:ilvl w:val="1"/>
        <w:numId w:val="34"/>
      </w:numPr>
      <w:ind w:left="680" w:hanging="680"/>
    </w:pPr>
  </w:style>
  <w:style w:type="character" w:customStyle="1" w:styleId="Paragraf2Zchn">
    <w:name w:val="Paragraf 2 Zchn"/>
    <w:basedOn w:val="Absatz-Standardschriftart"/>
    <w:link w:val="Paragraf2"/>
    <w:uiPriority w:val="11"/>
    <w:rsid w:val="00CE6A73"/>
    <w:rPr>
      <w:sz w:val="20"/>
    </w:rPr>
  </w:style>
  <w:style w:type="paragraph" w:customStyle="1" w:styleId="Paragraf3">
    <w:name w:val="Paragraf 3"/>
    <w:basedOn w:val="Standard"/>
    <w:link w:val="Paragraf3Zchn"/>
    <w:uiPriority w:val="11"/>
    <w:qFormat/>
    <w:rsid w:val="00CE6A73"/>
    <w:pPr>
      <w:numPr>
        <w:ilvl w:val="2"/>
        <w:numId w:val="34"/>
      </w:numPr>
      <w:ind w:left="680" w:hanging="680"/>
    </w:pPr>
  </w:style>
  <w:style w:type="character" w:customStyle="1" w:styleId="Paragraf3Zchn">
    <w:name w:val="Paragraf 3 Zchn"/>
    <w:basedOn w:val="Absatz-Standardschriftart"/>
    <w:link w:val="Paragraf3"/>
    <w:uiPriority w:val="11"/>
    <w:rsid w:val="00CE6A73"/>
    <w:rPr>
      <w:sz w:val="20"/>
    </w:rPr>
  </w:style>
  <w:style w:type="paragraph" w:customStyle="1" w:styleId="Paragraf4">
    <w:name w:val="Paragraf 4"/>
    <w:basedOn w:val="Standard"/>
    <w:link w:val="Paragraf4Zchn"/>
    <w:uiPriority w:val="11"/>
    <w:qFormat/>
    <w:rsid w:val="00CE6A73"/>
    <w:pPr>
      <w:numPr>
        <w:ilvl w:val="3"/>
        <w:numId w:val="34"/>
      </w:numPr>
      <w:ind w:left="680" w:hanging="680"/>
    </w:pPr>
  </w:style>
  <w:style w:type="character" w:customStyle="1" w:styleId="Paragraf4Zchn">
    <w:name w:val="Paragraf 4 Zchn"/>
    <w:basedOn w:val="Absatz-Standardschriftart"/>
    <w:link w:val="Paragraf4"/>
    <w:uiPriority w:val="11"/>
    <w:rsid w:val="00CE6A73"/>
    <w:rPr>
      <w:sz w:val="20"/>
    </w:rPr>
  </w:style>
  <w:style w:type="numbering" w:customStyle="1" w:styleId="Formatvorlage1">
    <w:name w:val="Formatvorlage1"/>
    <w:uiPriority w:val="99"/>
    <w:rsid w:val="005C745D"/>
    <w:pPr>
      <w:numPr>
        <w:numId w:val="34"/>
      </w:numPr>
    </w:pPr>
  </w:style>
  <w:style w:type="paragraph" w:styleId="Zitat">
    <w:name w:val="Quote"/>
    <w:basedOn w:val="Standard"/>
    <w:next w:val="Standard"/>
    <w:link w:val="ZitatZchn"/>
    <w:uiPriority w:val="29"/>
    <w:semiHidden/>
    <w:unhideWhenUsed/>
    <w:rsid w:val="0045114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45114D"/>
    <w:rPr>
      <w:i/>
      <w:iCs/>
      <w:color w:val="404040" w:themeColor="text1" w:themeTint="BF"/>
      <w:sz w:val="20"/>
    </w:rPr>
  </w:style>
  <w:style w:type="character" w:styleId="IntensiveHervorhebung">
    <w:name w:val="Intense Emphasis"/>
    <w:basedOn w:val="Absatz-Standardschriftart"/>
    <w:uiPriority w:val="21"/>
    <w:semiHidden/>
    <w:unhideWhenUsed/>
    <w:rsid w:val="0045114D"/>
    <w:rPr>
      <w:i/>
      <w:iCs/>
      <w:color w:val="3B7C33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unhideWhenUsed/>
    <w:rsid w:val="0045114D"/>
    <w:pPr>
      <w:pBdr>
        <w:top w:val="single" w:sz="4" w:space="10" w:color="3B7C33" w:themeColor="accent1" w:themeShade="BF"/>
        <w:bottom w:val="single" w:sz="4" w:space="10" w:color="3B7C33" w:themeColor="accent1" w:themeShade="BF"/>
      </w:pBdr>
      <w:spacing w:before="360" w:after="360"/>
      <w:ind w:left="864" w:right="864"/>
      <w:jc w:val="center"/>
    </w:pPr>
    <w:rPr>
      <w:i/>
      <w:iCs/>
      <w:color w:val="3B7C33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45114D"/>
    <w:rPr>
      <w:i/>
      <w:iCs/>
      <w:color w:val="3B7C33" w:themeColor="accent1" w:themeShade="BF"/>
      <w:sz w:val="20"/>
    </w:rPr>
  </w:style>
  <w:style w:type="character" w:styleId="IntensiverVerweis">
    <w:name w:val="Intense Reference"/>
    <w:basedOn w:val="Absatz-Standardschriftart"/>
    <w:uiPriority w:val="32"/>
    <w:semiHidden/>
    <w:unhideWhenUsed/>
    <w:rsid w:val="0045114D"/>
    <w:rPr>
      <w:b/>
      <w:bCs/>
      <w:smallCaps/>
      <w:color w:val="3B7C33" w:themeColor="accent1" w:themeShade="BF"/>
      <w:spacing w:val="5"/>
    </w:rPr>
  </w:style>
  <w:style w:type="paragraph" w:customStyle="1" w:styleId="berschrift2Dunkelblau">
    <w:name w:val="Überschrift 2 Dunkelblau"/>
    <w:basedOn w:val="berschrift2"/>
    <w:next w:val="Standard"/>
    <w:uiPriority w:val="12"/>
    <w:qFormat/>
    <w:rsid w:val="0045114D"/>
    <w:pPr>
      <w:pBdr>
        <w:bottom w:val="single" w:sz="4" w:space="1" w:color="224E8D" w:themeColor="accent2"/>
      </w:pBdr>
      <w:tabs>
        <w:tab w:val="right" w:pos="9072"/>
      </w:tabs>
    </w:pPr>
    <w:rPr>
      <w:color w:val="224E8D" w:themeColor="accent2"/>
      <w:sz w:val="24"/>
      <w:szCs w:val="26"/>
    </w:rPr>
  </w:style>
  <w:style w:type="character" w:customStyle="1" w:styleId="fontstyle01">
    <w:name w:val="fontstyle01"/>
    <w:basedOn w:val="Absatz-Standardschriftart"/>
    <w:rsid w:val="00896804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1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7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4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9232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04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513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34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44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90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63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50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616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87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31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74322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3150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4290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15038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51022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31253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7748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33221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19659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6429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4388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3811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1066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42262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4505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12261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4166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5242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325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65879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87112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47327">
          <w:marLeft w:val="418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5343">
          <w:marLeft w:val="418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9364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2771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5486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50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804062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2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68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99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537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33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179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876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25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43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-Design">
  <a:themeElements>
    <a:clrScheme name="pharmaSuisse">
      <a:dk1>
        <a:sysClr val="windowText" lastClr="000000"/>
      </a:dk1>
      <a:lt1>
        <a:sysClr val="window" lastClr="FFFFFF"/>
      </a:lt1>
      <a:dk2>
        <a:srgbClr val="7F7F7F"/>
      </a:dk2>
      <a:lt2>
        <a:srgbClr val="D4D5D5"/>
      </a:lt2>
      <a:accent1>
        <a:srgbClr val="4FA645"/>
      </a:accent1>
      <a:accent2>
        <a:srgbClr val="224E8D"/>
      </a:accent2>
      <a:accent3>
        <a:srgbClr val="C9D9F1"/>
      </a:accent3>
      <a:accent4>
        <a:srgbClr val="C60086"/>
      </a:accent4>
      <a:accent5>
        <a:srgbClr val="D58925"/>
      </a:accent5>
      <a:accent6>
        <a:srgbClr val="EFD51F"/>
      </a:accent6>
      <a:hlink>
        <a:srgbClr val="0000FF"/>
      </a:hlink>
      <a:folHlink>
        <a:srgbClr val="800080"/>
      </a:folHlink>
    </a:clrScheme>
    <a:fontScheme name="PharmaSuisse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  <a:ln w="6350">
          <a:noFill/>
        </a:ln>
        <a:effectLst/>
      </a:spPr>
      <a:bodyPr wrap="square" lIns="0" tIns="0" rIns="0" bIns="0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Authr</b:Tag>
    <b:SourceType>Book</b:SourceType>
    <b:Guid>{BA01FD2C-EDFC-4D13-8F46-679005D5D2FB}</b:Guid>
    <b:Author>
      <b:Author>
        <b:NameList>
          <b:Person>
            <b:Last>Autor</b:Last>
            <b:First>Anton</b:First>
          </b:Person>
        </b:NameList>
      </b:Author>
    </b:Author>
    <b:Title>Titel</b:Title>
    <b:Year>Jahr</b:Year>
    <b:City>Ort</b:City>
    <b:Publisher>Verleger</b:Publisher>
    <b:RefOrder>1</b:RefOrder>
  </b:Source>
</b:Sourc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3F252D07600E43B9059B590494D091" ma:contentTypeVersion="4" ma:contentTypeDescription="Ein neues Dokument erstellen." ma:contentTypeScope="" ma:versionID="f42fc90c41b46462364f805a877ac76a">
  <xsd:schema xmlns:xsd="http://www.w3.org/2001/XMLSchema" xmlns:xs="http://www.w3.org/2001/XMLSchema" xmlns:p="http://schemas.microsoft.com/office/2006/metadata/properties" xmlns:ns2="8941aec7-3fd2-4c78-bf55-21bf1983d2e3" targetNamespace="http://schemas.microsoft.com/office/2006/metadata/properties" ma:root="true" ma:fieldsID="025737ad77e449a7e3dd26c32a472939" ns2:_="">
    <xsd:import namespace="8941aec7-3fd2-4c78-bf55-21bf1983d2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41aec7-3fd2-4c78-bf55-21bf1983d2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5FE2AF-5E9A-4FF6-B34A-58E3C74E22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97D53A-CF83-4A0C-90ED-B5E1A1140B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06FB43-FEC6-4BDD-BEB6-91FBD5011F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55FE12-682E-4A3B-BBF8-490DBA1020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41aec7-3fd2-4c78-bf55-21bf1983d2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391</Words>
  <Characters>2465</Characters>
  <Application>Microsoft Office Word</Application>
  <DocSecurity>0</DocSecurity>
  <Lines>20</Lines>
  <Paragraphs>5</Paragraphs>
  <ScaleCrop>false</ScaleCrop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Eliane Ramseier</dc:creator>
  <cp:keywords/>
  <dc:description/>
  <cp:lastModifiedBy>Eliane Ramseier</cp:lastModifiedBy>
  <cp:revision>95</cp:revision>
  <cp:lastPrinted>2019-01-17T09:41:00Z</cp:lastPrinted>
  <dcterms:created xsi:type="dcterms:W3CDTF">2025-03-06T11:45:00Z</dcterms:created>
  <dcterms:modified xsi:type="dcterms:W3CDTF">2025-03-07T12:36:00Z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0x0101004F3F252D07600E43B9059B590494D091</vt:lpwstr>
  </property>
</Properties>
</file>