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E8EB6B" w14:textId="55FBCE83" w:rsidR="00F24837" w:rsidRPr="00163A19" w:rsidRDefault="00F24837" w:rsidP="00F24837">
      <w:pPr>
        <w:pStyle w:val="berschrift2Dunkelblau"/>
        <w:spacing w:before="120"/>
        <w:rPr>
          <w:rFonts w:ascii="Arial" w:hAnsi="Arial" w:cs="Arial"/>
          <w:color w:val="auto"/>
        </w:rPr>
      </w:pPr>
      <w:r>
        <w:rPr>
          <w:rFonts w:ascii="Arial" w:hAnsi="Arial"/>
          <w:color w:val="auto"/>
        </w:rPr>
        <w:t xml:space="preserve">DCO </w:t>
      </w:r>
      <w:r w:rsidR="004D7E6B">
        <w:rPr>
          <w:rFonts w:ascii="Arial" w:hAnsi="Arial"/>
          <w:color w:val="auto"/>
        </w:rPr>
        <w:t>a :</w:t>
      </w:r>
      <w:r>
        <w:rPr>
          <w:rFonts w:ascii="Arial" w:hAnsi="Arial"/>
          <w:color w:val="auto"/>
        </w:rPr>
        <w:t xml:space="preserve"> Conseil et service à la clientèle</w:t>
      </w:r>
    </w:p>
    <w:p w14:paraId="149C343A" w14:textId="77777777" w:rsidR="00F24837" w:rsidRPr="00163A19" w:rsidRDefault="00F24837" w:rsidP="00F24837">
      <w:pPr>
        <w:spacing w:line="240" w:lineRule="auto"/>
        <w:rPr>
          <w:rFonts w:ascii="Arial" w:hAnsi="Arial" w:cs="Arial"/>
          <w:b/>
          <w:bCs/>
          <w:sz w:val="16"/>
          <w:szCs w:val="16"/>
        </w:rPr>
      </w:pPr>
    </w:p>
    <w:p w14:paraId="478C4C11" w14:textId="77777777" w:rsidR="00F24837" w:rsidRPr="00163A19" w:rsidRDefault="00F24837" w:rsidP="007B17D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hd w:val="clear" w:color="auto" w:fill="D9D9D9" w:themeFill="background1" w:themeFillShade="D9"/>
        <w:rPr>
          <w:rFonts w:ascii="Arial" w:hAnsi="Arial" w:cs="Arial"/>
          <w:b/>
          <w:bCs/>
        </w:rPr>
      </w:pPr>
      <w:r>
        <w:rPr>
          <w:rFonts w:ascii="Arial" w:hAnsi="Arial"/>
          <w:b/>
        </w:rPr>
        <w:t>Situation avec la clientèle</w:t>
      </w:r>
    </w:p>
    <w:p w14:paraId="2A136757" w14:textId="77777777" w:rsidR="00F24837" w:rsidRPr="00163A19" w:rsidRDefault="00F24837" w:rsidP="00F24837">
      <w:pPr>
        <w:rPr>
          <w:rFonts w:ascii="Arial" w:hAnsi="Arial" w:cs="Arial"/>
          <w:b/>
          <w:bCs/>
          <w:u w:val="single"/>
          <w:lang w:val="de-DE"/>
        </w:rPr>
      </w:pPr>
    </w:p>
    <w:tbl>
      <w:tblPr>
        <w:tblW w:w="148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93"/>
        <w:gridCol w:w="7347"/>
      </w:tblGrid>
      <w:tr w:rsidR="00F24837" w:rsidRPr="00163A19" w14:paraId="7CB61446" w14:textId="77777777">
        <w:tc>
          <w:tcPr>
            <w:tcW w:w="7493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hideMark/>
          </w:tcPr>
          <w:p w14:paraId="45703737" w14:textId="4A877C46" w:rsidR="00F24837" w:rsidRPr="00163A19" w:rsidRDefault="00F2483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/>
                <w:b/>
              </w:rPr>
              <w:t>Nom</w:t>
            </w:r>
            <w:r w:rsidR="00AC677E"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</w:rPr>
              <w:t>/</w:t>
            </w:r>
            <w:r w:rsidR="00AC677E">
              <w:rPr>
                <w:rFonts w:ascii="Arial" w:hAnsi="Arial"/>
                <w:b/>
              </w:rPr>
              <w:t xml:space="preserve"> P</w:t>
            </w:r>
            <w:r>
              <w:rPr>
                <w:rFonts w:ascii="Arial" w:hAnsi="Arial"/>
                <w:b/>
              </w:rPr>
              <w:t>rénom</w:t>
            </w:r>
            <w:r w:rsidR="00AC677E"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</w:rPr>
              <w:t>/</w:t>
            </w:r>
            <w:r w:rsidR="00AC677E">
              <w:rPr>
                <w:rFonts w:ascii="Arial" w:hAnsi="Arial"/>
                <w:b/>
              </w:rPr>
              <w:t xml:space="preserve"> N</w:t>
            </w:r>
            <w:r>
              <w:rPr>
                <w:rFonts w:ascii="Arial" w:hAnsi="Arial"/>
                <w:b/>
              </w:rPr>
              <w:t>uméro</w:t>
            </w:r>
          </w:p>
        </w:tc>
        <w:tc>
          <w:tcPr>
            <w:tcW w:w="7347" w:type="dxa"/>
            <w:tcBorders>
              <w:top w:val="dotted" w:sz="4" w:space="0" w:color="auto"/>
              <w:left w:val="dotted" w:sz="4" w:space="0" w:color="auto"/>
              <w:bottom w:val="nil"/>
              <w:right w:val="single" w:sz="4" w:space="0" w:color="auto"/>
            </w:tcBorders>
            <w:hideMark/>
          </w:tcPr>
          <w:p w14:paraId="7D03252C" w14:textId="066066E6" w:rsidR="00F24837" w:rsidRPr="00163A19" w:rsidRDefault="00F2483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/>
                <w:b/>
              </w:rPr>
              <w:t>Date</w:t>
            </w:r>
            <w:r w:rsidR="00AC677E"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</w:rPr>
              <w:t>/</w:t>
            </w:r>
            <w:r w:rsidR="00AC677E">
              <w:rPr>
                <w:rFonts w:ascii="Arial" w:hAnsi="Arial"/>
                <w:b/>
              </w:rPr>
              <w:t xml:space="preserve"> D</w:t>
            </w:r>
            <w:r>
              <w:rPr>
                <w:rFonts w:ascii="Arial" w:hAnsi="Arial"/>
                <w:b/>
              </w:rPr>
              <w:t>ébut</w:t>
            </w:r>
            <w:r w:rsidR="00AC677E"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</w:rPr>
              <w:t>/</w:t>
            </w:r>
            <w:r w:rsidR="00AC677E">
              <w:rPr>
                <w:rFonts w:ascii="Arial" w:hAnsi="Arial"/>
                <w:b/>
              </w:rPr>
              <w:t xml:space="preserve"> F</w:t>
            </w:r>
            <w:r>
              <w:rPr>
                <w:rFonts w:ascii="Arial" w:hAnsi="Arial"/>
                <w:b/>
              </w:rPr>
              <w:t>in</w:t>
            </w:r>
          </w:p>
        </w:tc>
      </w:tr>
      <w:tr w:rsidR="00F24837" w:rsidRPr="00163A19" w14:paraId="4293F60F" w14:textId="77777777">
        <w:tc>
          <w:tcPr>
            <w:tcW w:w="749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34B50B" w14:textId="77777777" w:rsidR="00F24837" w:rsidRPr="00163A19" w:rsidRDefault="00F24837">
            <w:pPr>
              <w:rPr>
                <w:rFonts w:ascii="Arial" w:hAnsi="Arial" w:cs="Arial"/>
                <w:b/>
                <w:bCs/>
                <w:lang w:val="de-DE"/>
              </w:rPr>
            </w:pPr>
          </w:p>
          <w:p w14:paraId="31124B54" w14:textId="77777777" w:rsidR="00F24837" w:rsidRPr="00163A19" w:rsidRDefault="00F2483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/>
                <w:b/>
              </w:rPr>
              <w:t>.....................................................................................................................</w:t>
            </w:r>
          </w:p>
        </w:tc>
        <w:tc>
          <w:tcPr>
            <w:tcW w:w="7347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5E09163" w14:textId="77777777" w:rsidR="00F24837" w:rsidRPr="00163A19" w:rsidRDefault="00F24837">
            <w:pPr>
              <w:rPr>
                <w:rFonts w:ascii="Arial" w:hAnsi="Arial" w:cs="Arial"/>
                <w:b/>
                <w:bCs/>
                <w:lang w:val="de-DE"/>
              </w:rPr>
            </w:pPr>
          </w:p>
          <w:p w14:paraId="33363B76" w14:textId="77777777" w:rsidR="00F24837" w:rsidRPr="00163A19" w:rsidRDefault="00F2483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/>
                <w:b/>
              </w:rPr>
              <w:t>.....................................................................................................................</w:t>
            </w:r>
          </w:p>
        </w:tc>
      </w:tr>
    </w:tbl>
    <w:p w14:paraId="41536F45" w14:textId="77777777" w:rsidR="00F24837" w:rsidRPr="00163A19" w:rsidRDefault="00F24837" w:rsidP="00F24837">
      <w:pPr>
        <w:rPr>
          <w:rFonts w:ascii="Arial" w:hAnsi="Arial" w:cs="Arial"/>
          <w:b/>
          <w:bCs/>
        </w:rPr>
      </w:pPr>
    </w:p>
    <w:p w14:paraId="040AC63C" w14:textId="77777777" w:rsidR="00C165EF" w:rsidRPr="00163A19" w:rsidRDefault="00C165EF" w:rsidP="00C165EF">
      <w:pPr>
        <w:rPr>
          <w:rFonts w:ascii="Arial" w:hAnsi="Arial" w:cs="Arial"/>
          <w:b/>
          <w:bCs/>
        </w:rPr>
      </w:pPr>
      <w:r>
        <w:rPr>
          <w:rFonts w:ascii="Arial" w:hAnsi="Arial"/>
          <w:b/>
        </w:rPr>
        <w:t>Informations sur le déroulement de l’examen</w:t>
      </w:r>
    </w:p>
    <w:p w14:paraId="2C63A92A" w14:textId="77777777" w:rsidR="00C165EF" w:rsidRPr="00163A19" w:rsidRDefault="00C165EF" w:rsidP="00C165EF">
      <w:pPr>
        <w:spacing w:before="120"/>
        <w:rPr>
          <w:rFonts w:ascii="Arial" w:hAnsi="Arial" w:cs="Arial"/>
        </w:rPr>
      </w:pPr>
      <w:bookmarkStart w:id="0" w:name="_Hlk150347701"/>
      <w:r>
        <w:rPr>
          <w:rFonts w:ascii="Arial" w:hAnsi="Arial"/>
        </w:rPr>
        <w:t>Le jeu de rôles est une nouvelle situation de conseil. Autrement dit, aucune information découlant d’autres énoncés et d’autres points d’appréciation n’est pertinente pour la solution.</w:t>
      </w:r>
    </w:p>
    <w:p w14:paraId="065D8109" w14:textId="052AB05A" w:rsidR="00C165EF" w:rsidRPr="00163A19" w:rsidRDefault="00C165EF" w:rsidP="00C165EF">
      <w:pPr>
        <w:spacing w:before="120"/>
        <w:rPr>
          <w:rFonts w:ascii="Arial" w:hAnsi="Arial" w:cs="Arial"/>
        </w:rPr>
      </w:pPr>
      <w:r>
        <w:rPr>
          <w:rFonts w:ascii="Arial" w:hAnsi="Arial"/>
        </w:rPr>
        <w:t xml:space="preserve">L’entretien dure </w:t>
      </w:r>
      <w:r>
        <w:rPr>
          <w:rFonts w:ascii="Arial" w:hAnsi="Arial"/>
          <w:b/>
          <w:bCs/>
        </w:rPr>
        <w:t>environ 10 minutes</w:t>
      </w:r>
      <w:r>
        <w:rPr>
          <w:rFonts w:ascii="Arial" w:hAnsi="Arial"/>
        </w:rPr>
        <w:t xml:space="preserve"> et contient les points suivants (en tout, trois entretiens point d’appréciation </w:t>
      </w:r>
      <w:proofErr w:type="gramStart"/>
      <w:r>
        <w:rPr>
          <w:rFonts w:ascii="Arial" w:hAnsi="Arial"/>
        </w:rPr>
        <w:t>1;</w:t>
      </w:r>
      <w:proofErr w:type="gramEnd"/>
      <w:r>
        <w:rPr>
          <w:rFonts w:ascii="Arial" w:hAnsi="Arial"/>
        </w:rPr>
        <w:t xml:space="preserve"> 45 minutes):</w:t>
      </w:r>
    </w:p>
    <w:p w14:paraId="4C2BE267" w14:textId="77777777" w:rsidR="00C165EF" w:rsidRPr="00163A19" w:rsidRDefault="00C165EF" w:rsidP="00C165EF">
      <w:pPr>
        <w:rPr>
          <w:rFonts w:ascii="Arial" w:hAnsi="Arial" w:cs="Arial"/>
        </w:rPr>
      </w:pPr>
    </w:p>
    <w:p w14:paraId="4A9962BB" w14:textId="34E7E1F9" w:rsidR="00C165EF" w:rsidRPr="00163A19" w:rsidRDefault="00000000" w:rsidP="00C165EF">
      <w:pPr>
        <w:rPr>
          <w:rFonts w:ascii="Arial" w:hAnsi="Arial" w:cs="Arial"/>
        </w:rPr>
      </w:pPr>
      <w:sdt>
        <w:sdtPr>
          <w:rPr>
            <w:rFonts w:ascii="Arial" w:hAnsi="Arial" w:cs="Arial"/>
          </w:rPr>
          <w:id w:val="-3215011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165EF" w:rsidRPr="00163A19">
            <w:rPr>
              <w:rFonts w:ascii="Segoe UI Symbol" w:eastAsia="MS Gothic" w:hAnsi="Segoe UI Symbol" w:cs="Segoe UI Symbol"/>
            </w:rPr>
            <w:t>☐</w:t>
          </w:r>
        </w:sdtContent>
      </w:sdt>
      <w:r w:rsidR="00054E6D">
        <w:rPr>
          <w:rFonts w:ascii="Arial" w:hAnsi="Arial"/>
        </w:rPr>
        <w:t xml:space="preserve"> Au </w:t>
      </w:r>
      <w:r w:rsidR="004D7E6B">
        <w:rPr>
          <w:rFonts w:ascii="Arial" w:hAnsi="Arial"/>
        </w:rPr>
        <w:t>préalable :</w:t>
      </w:r>
      <w:r w:rsidR="00054E6D">
        <w:rPr>
          <w:rFonts w:ascii="Arial" w:hAnsi="Arial"/>
        </w:rPr>
        <w:t xml:space="preserve"> clarification des rôles des EXP (qui joue quel rôle)</w:t>
      </w:r>
    </w:p>
    <w:p w14:paraId="796D8D8D" w14:textId="77777777" w:rsidR="00C165EF" w:rsidRPr="00163A19" w:rsidRDefault="00000000" w:rsidP="00C165EF">
      <w:pPr>
        <w:rPr>
          <w:rFonts w:ascii="Arial" w:hAnsi="Arial" w:cs="Arial"/>
        </w:rPr>
      </w:pPr>
      <w:sdt>
        <w:sdtPr>
          <w:rPr>
            <w:rFonts w:ascii="Arial" w:hAnsi="Arial" w:cs="Arial"/>
          </w:rPr>
          <w:id w:val="2173277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165EF" w:rsidRPr="00163A19">
            <w:rPr>
              <w:rFonts w:ascii="Segoe UI Symbol" w:eastAsia="MS Gothic" w:hAnsi="Segoe UI Symbol" w:cs="Segoe UI Symbol"/>
            </w:rPr>
            <w:t>☐</w:t>
          </w:r>
        </w:sdtContent>
      </w:sdt>
      <w:r w:rsidR="00054E6D">
        <w:rPr>
          <w:rFonts w:ascii="Arial" w:hAnsi="Arial"/>
        </w:rPr>
        <w:t xml:space="preserve"> Présentation de la problématique par la clientèle </w:t>
      </w:r>
    </w:p>
    <w:bookmarkEnd w:id="0"/>
    <w:p w14:paraId="7ADC5075" w14:textId="45259881" w:rsidR="00C165EF" w:rsidRPr="00163A19" w:rsidRDefault="00000000" w:rsidP="00C165EF">
      <w:pPr>
        <w:rPr>
          <w:rFonts w:ascii="Arial" w:hAnsi="Arial" w:cs="Arial"/>
        </w:rPr>
      </w:pPr>
      <w:sdt>
        <w:sdtPr>
          <w:rPr>
            <w:rFonts w:ascii="Arial" w:hAnsi="Arial" w:cs="Arial"/>
          </w:rPr>
          <w:id w:val="4862931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165EF" w:rsidRPr="00163A19">
            <w:rPr>
              <w:rFonts w:ascii="Segoe UI Symbol" w:eastAsia="MS Gothic" w:hAnsi="Segoe UI Symbol" w:cs="Segoe UI Symbol"/>
            </w:rPr>
            <w:t>☐</w:t>
          </w:r>
        </w:sdtContent>
      </w:sdt>
      <w:r w:rsidR="00054E6D">
        <w:rPr>
          <w:rFonts w:ascii="Arial" w:hAnsi="Arial"/>
        </w:rPr>
        <w:t xml:space="preserve"> Clarification des besoins selon LINDAAFF (pour qui, depuis combien de temps, etc.)</w:t>
      </w:r>
    </w:p>
    <w:p w14:paraId="71078A9E" w14:textId="77777777" w:rsidR="00C165EF" w:rsidRPr="00163A19" w:rsidRDefault="00000000" w:rsidP="00C165EF">
      <w:pPr>
        <w:rPr>
          <w:rFonts w:ascii="Arial" w:hAnsi="Arial" w:cs="Arial"/>
        </w:rPr>
      </w:pPr>
      <w:sdt>
        <w:sdtPr>
          <w:rPr>
            <w:rFonts w:ascii="Arial" w:hAnsi="Arial" w:cs="Arial"/>
          </w:rPr>
          <w:id w:val="18169906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165EF" w:rsidRPr="00163A19">
            <w:rPr>
              <w:rFonts w:ascii="Segoe UI Symbol" w:eastAsia="MS Gothic" w:hAnsi="Segoe UI Symbol" w:cs="Segoe UI Symbol"/>
            </w:rPr>
            <w:t>☐</w:t>
          </w:r>
        </w:sdtContent>
      </w:sdt>
      <w:r w:rsidR="00054E6D">
        <w:rPr>
          <w:rFonts w:ascii="Arial" w:hAnsi="Arial"/>
        </w:rPr>
        <w:t xml:space="preserve"> Activité de vente </w:t>
      </w:r>
    </w:p>
    <w:p w14:paraId="495DC1D0" w14:textId="77777777" w:rsidR="00C165EF" w:rsidRPr="00163A19" w:rsidRDefault="00000000" w:rsidP="00C165EF">
      <w:pPr>
        <w:rPr>
          <w:rFonts w:ascii="Arial" w:hAnsi="Arial" w:cs="Arial"/>
        </w:rPr>
      </w:pPr>
      <w:sdt>
        <w:sdtPr>
          <w:rPr>
            <w:rFonts w:ascii="Arial" w:hAnsi="Arial" w:cs="Arial"/>
          </w:rPr>
          <w:id w:val="814260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165EF" w:rsidRPr="00163A19">
            <w:rPr>
              <w:rFonts w:ascii="Segoe UI Symbol" w:eastAsia="MS Gothic" w:hAnsi="Segoe UI Symbol" w:cs="Segoe UI Symbol"/>
            </w:rPr>
            <w:t>☐</w:t>
          </w:r>
        </w:sdtContent>
      </w:sdt>
      <w:r w:rsidR="00054E6D">
        <w:rPr>
          <w:rFonts w:ascii="Arial" w:hAnsi="Arial"/>
        </w:rPr>
        <w:t xml:space="preserve"> Une objection du/de la </w:t>
      </w:r>
      <w:proofErr w:type="spellStart"/>
      <w:r w:rsidR="00054E6D">
        <w:rPr>
          <w:rFonts w:ascii="Arial" w:hAnsi="Arial"/>
        </w:rPr>
        <w:t>client·e</w:t>
      </w:r>
      <w:proofErr w:type="spellEnd"/>
      <w:r w:rsidR="00054E6D">
        <w:rPr>
          <w:rFonts w:ascii="Arial" w:hAnsi="Arial"/>
        </w:rPr>
        <w:t xml:space="preserve"> </w:t>
      </w:r>
    </w:p>
    <w:p w14:paraId="2CE1307D" w14:textId="2888E55B" w:rsidR="00C165EF" w:rsidRPr="00163A19" w:rsidRDefault="00000000" w:rsidP="00C165EF">
      <w:pPr>
        <w:rPr>
          <w:rFonts w:ascii="Arial" w:hAnsi="Arial" w:cs="Arial"/>
        </w:rPr>
      </w:pPr>
      <w:sdt>
        <w:sdtPr>
          <w:rPr>
            <w:rFonts w:ascii="Arial" w:hAnsi="Arial" w:cs="Arial"/>
          </w:rPr>
          <w:id w:val="647748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165EF" w:rsidRPr="00163A19">
            <w:rPr>
              <w:rFonts w:ascii="Segoe UI Symbol" w:eastAsia="MS Gothic" w:hAnsi="Segoe UI Symbol" w:cs="Segoe UI Symbol"/>
            </w:rPr>
            <w:t>☐</w:t>
          </w:r>
        </w:sdtContent>
      </w:sdt>
      <w:r w:rsidR="00054E6D">
        <w:rPr>
          <w:rFonts w:ascii="Arial" w:hAnsi="Arial"/>
        </w:rPr>
        <w:t xml:space="preserve"> Réaction à l’objection/suite de l’activité de vente, y compris utilisation </w:t>
      </w:r>
    </w:p>
    <w:p w14:paraId="560E02C7" w14:textId="77777777" w:rsidR="00C165EF" w:rsidRPr="00163A19" w:rsidRDefault="00000000" w:rsidP="00C165EF">
      <w:pPr>
        <w:rPr>
          <w:rFonts w:ascii="Arial" w:hAnsi="Arial" w:cs="Arial"/>
        </w:rPr>
      </w:pPr>
      <w:sdt>
        <w:sdtPr>
          <w:rPr>
            <w:rFonts w:ascii="Arial" w:hAnsi="Arial" w:cs="Arial"/>
          </w:rPr>
          <w:id w:val="-21347123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165EF" w:rsidRPr="00163A19">
            <w:rPr>
              <w:rFonts w:ascii="Segoe UI Symbol" w:eastAsia="MS Gothic" w:hAnsi="Segoe UI Symbol" w:cs="Segoe UI Symbol"/>
            </w:rPr>
            <w:t>☐</w:t>
          </w:r>
        </w:sdtContent>
      </w:sdt>
      <w:r w:rsidR="00054E6D">
        <w:rPr>
          <w:rFonts w:ascii="Arial" w:hAnsi="Arial"/>
        </w:rPr>
        <w:t xml:space="preserve"> Au moins 1 traitement complémentaire (produit, conseils)</w:t>
      </w:r>
    </w:p>
    <w:p w14:paraId="728D5E30" w14:textId="77777777" w:rsidR="00C165EF" w:rsidRPr="00163A19" w:rsidRDefault="00000000" w:rsidP="00C165EF">
      <w:pPr>
        <w:rPr>
          <w:rFonts w:ascii="Arial" w:hAnsi="Arial" w:cs="Arial"/>
        </w:rPr>
      </w:pPr>
      <w:sdt>
        <w:sdtPr>
          <w:rPr>
            <w:rFonts w:ascii="Arial" w:hAnsi="Arial" w:cs="Arial"/>
          </w:rPr>
          <w:id w:val="1768540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165EF" w:rsidRPr="00163A19">
            <w:rPr>
              <w:rFonts w:ascii="Segoe UI Symbol" w:eastAsia="MS Gothic" w:hAnsi="Segoe UI Symbol" w:cs="Segoe UI Symbol"/>
            </w:rPr>
            <w:t>☐</w:t>
          </w:r>
        </w:sdtContent>
      </w:sdt>
      <w:r w:rsidR="00054E6D">
        <w:rPr>
          <w:rFonts w:ascii="Arial" w:hAnsi="Arial"/>
        </w:rPr>
        <w:t xml:space="preserve"> Au moins 1</w:t>
      </w:r>
      <w:r w:rsidR="00054E6D">
        <w:t> proposition de pré</w:t>
      </w:r>
      <w:r w:rsidR="00054E6D">
        <w:rPr>
          <w:rFonts w:ascii="Arial" w:hAnsi="Arial"/>
        </w:rPr>
        <w:t>vention</w:t>
      </w:r>
    </w:p>
    <w:p w14:paraId="346345BC" w14:textId="77777777" w:rsidR="00C165EF" w:rsidRPr="00163A19" w:rsidRDefault="00000000" w:rsidP="00C165EF">
      <w:pPr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3776877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165EF" w:rsidRPr="00163A19">
            <w:rPr>
              <w:rFonts w:ascii="Segoe UI Symbol" w:eastAsia="MS Gothic" w:hAnsi="Segoe UI Symbol" w:cs="Segoe UI Symbol"/>
            </w:rPr>
            <w:t>☐</w:t>
          </w:r>
        </w:sdtContent>
      </w:sdt>
      <w:r w:rsidR="00054E6D">
        <w:rPr>
          <w:rFonts w:ascii="Arial" w:hAnsi="Arial"/>
        </w:rPr>
        <w:t xml:space="preserve"> Conclusion de la vente, offre de suivi</w:t>
      </w:r>
    </w:p>
    <w:p w14:paraId="5F76FF28" w14:textId="77777777" w:rsidR="00C165EF" w:rsidRPr="00163A19" w:rsidRDefault="00C165EF" w:rsidP="00C165EF">
      <w:pPr>
        <w:rPr>
          <w:rFonts w:ascii="Arial" w:hAnsi="Arial" w:cs="Arial"/>
        </w:rPr>
      </w:pPr>
    </w:p>
    <w:p w14:paraId="732794C5" w14:textId="5E7468A3" w:rsidR="00C165EF" w:rsidRPr="00163A19" w:rsidRDefault="00C165EF" w:rsidP="00C165EF">
      <w:pPr>
        <w:rPr>
          <w:rFonts w:ascii="Arial" w:hAnsi="Arial" w:cs="Arial"/>
          <w:b/>
          <w:bCs/>
        </w:rPr>
      </w:pPr>
      <w:r>
        <w:rPr>
          <w:rFonts w:ascii="Arial" w:hAnsi="Arial"/>
          <w:b/>
        </w:rPr>
        <w:t xml:space="preserve">Matériel/documents nécessaires </w:t>
      </w:r>
    </w:p>
    <w:p w14:paraId="50833157" w14:textId="1728FE03" w:rsidR="00C165EF" w:rsidRPr="00163A19" w:rsidRDefault="00C165EF" w:rsidP="00C165EF">
      <w:pPr>
        <w:spacing w:before="120"/>
        <w:rPr>
          <w:rFonts w:ascii="Arial" w:hAnsi="Arial" w:cs="Arial"/>
        </w:rPr>
      </w:pPr>
    </w:p>
    <w:p w14:paraId="6BB8A4DF" w14:textId="77777777" w:rsidR="00AC52E0" w:rsidRDefault="00AC52E0">
      <w:pPr>
        <w:rPr>
          <w:rFonts w:ascii="Arial" w:hAnsi="Arial" w:cs="Arial"/>
          <w:b/>
          <w:bCs/>
        </w:rPr>
      </w:pPr>
      <w:r>
        <w:br w:type="page"/>
      </w:r>
    </w:p>
    <w:p w14:paraId="3E299D30" w14:textId="48AECC93" w:rsidR="00706480" w:rsidRPr="002B0959" w:rsidRDefault="00706480" w:rsidP="00EF6938">
      <w:pPr>
        <w:spacing w:after="120"/>
        <w:rPr>
          <w:rFonts w:ascii="Arial" w:hAnsi="Arial" w:cs="Arial"/>
          <w:b/>
          <w:bCs/>
        </w:rPr>
      </w:pPr>
      <w:r>
        <w:rPr>
          <w:rFonts w:ascii="Arial" w:hAnsi="Arial"/>
          <w:b/>
        </w:rPr>
        <w:lastRenderedPageBreak/>
        <w:t>Informations sur le jeu de rôles</w:t>
      </w:r>
    </w:p>
    <w:tbl>
      <w:tblPr>
        <w:tblStyle w:val="Tabellenraster"/>
        <w:tblW w:w="15877" w:type="dxa"/>
        <w:tblInd w:w="-431" w:type="dxa"/>
        <w:tblLook w:val="04A0" w:firstRow="1" w:lastRow="0" w:firstColumn="1" w:lastColumn="0" w:noHBand="0" w:noVBand="1"/>
      </w:tblPr>
      <w:tblGrid>
        <w:gridCol w:w="380"/>
        <w:gridCol w:w="3436"/>
        <w:gridCol w:w="481"/>
        <w:gridCol w:w="3816"/>
        <w:gridCol w:w="7764"/>
      </w:tblGrid>
      <w:tr w:rsidR="00F24837" w:rsidRPr="00163A19" w14:paraId="54B49701" w14:textId="77777777" w:rsidTr="3891F0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  <w:tblHeader/>
        </w:trPr>
        <w:tc>
          <w:tcPr>
            <w:tcW w:w="380" w:type="dxa"/>
            <w:shd w:val="clear" w:color="auto" w:fill="F2F2F2" w:themeFill="background1" w:themeFillShade="F2"/>
          </w:tcPr>
          <w:p w14:paraId="2A38B47D" w14:textId="77777777" w:rsidR="00F24837" w:rsidRPr="00163A19" w:rsidRDefault="00F24837">
            <w:pPr>
              <w:jc w:val="center"/>
              <w:rPr>
                <w:rFonts w:ascii="Arial" w:hAnsi="Arial" w:cs="Arial"/>
              </w:rPr>
            </w:pPr>
            <w:bookmarkStart w:id="1" w:name="_Hlk176423379"/>
            <w:bookmarkStart w:id="2" w:name="_Hlk174984359"/>
            <w:bookmarkStart w:id="3" w:name="_Hlk174985471"/>
          </w:p>
        </w:tc>
        <w:tc>
          <w:tcPr>
            <w:tcW w:w="343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70E218" w14:textId="770C7432" w:rsidR="00F24837" w:rsidRPr="00163A19" w:rsidRDefault="006A71DC" w:rsidP="00CA3AE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Question</w:t>
            </w:r>
            <w:r w:rsidR="004D7E6B">
              <w:rPr>
                <w:rFonts w:ascii="Arial" w:hAnsi="Arial"/>
              </w:rPr>
              <w:t xml:space="preserve">s </w:t>
            </w:r>
            <w:proofErr w:type="spellStart"/>
            <w:r>
              <w:rPr>
                <w:rFonts w:ascii="Arial" w:hAnsi="Arial"/>
              </w:rPr>
              <w:t>candidat·e</w:t>
            </w:r>
            <w:proofErr w:type="spellEnd"/>
          </w:p>
        </w:tc>
        <w:tc>
          <w:tcPr>
            <w:tcW w:w="48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9EA5E1" w14:textId="77777777" w:rsidR="00F24837" w:rsidRPr="00163A19" w:rsidRDefault="00F24837" w:rsidP="00CA3AE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Oui</w:t>
            </w:r>
          </w:p>
        </w:tc>
        <w:tc>
          <w:tcPr>
            <w:tcW w:w="381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4EAFE8" w14:textId="009ED382" w:rsidR="00F24837" w:rsidRPr="00163A19" w:rsidRDefault="00F24837" w:rsidP="00CA3AE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Réponses</w:t>
            </w:r>
            <w:r w:rsidR="004D7E6B">
              <w:rPr>
                <w:rFonts w:ascii="Arial" w:hAnsi="Arial"/>
              </w:rPr>
              <w:t xml:space="preserve"> </w:t>
            </w:r>
            <w:proofErr w:type="spellStart"/>
            <w:r w:rsidR="004D7E6B">
              <w:rPr>
                <w:rFonts w:ascii="Arial" w:hAnsi="Arial"/>
              </w:rPr>
              <w:t>expert-e</w:t>
            </w:r>
            <w:proofErr w:type="spellEnd"/>
            <w:r w:rsidR="004D7E6B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/</w:t>
            </w:r>
            <w:r w:rsidR="004D7E6B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i/>
              </w:rPr>
              <w:t>attentes</w:t>
            </w:r>
          </w:p>
        </w:tc>
        <w:tc>
          <w:tcPr>
            <w:tcW w:w="776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BF4B32" w14:textId="4C758F93" w:rsidR="00F24837" w:rsidRPr="00163A19" w:rsidRDefault="004D7E6B" w:rsidP="00CA3AE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Remarques</w:t>
            </w:r>
          </w:p>
        </w:tc>
      </w:tr>
      <w:tr w:rsidR="001A61BA" w:rsidRPr="00163A19" w14:paraId="33D5CF76" w14:textId="77777777" w:rsidTr="3891F0E5">
        <w:trPr>
          <w:trHeight w:val="850"/>
        </w:trPr>
        <w:tc>
          <w:tcPr>
            <w:tcW w:w="380" w:type="dxa"/>
            <w:shd w:val="clear" w:color="auto" w:fill="F2F2F2" w:themeFill="background1" w:themeFillShade="F2"/>
          </w:tcPr>
          <w:p w14:paraId="1796E24C" w14:textId="77777777" w:rsidR="001A61BA" w:rsidRPr="00163A19" w:rsidRDefault="001A61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3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744E16" w14:textId="162465C7" w:rsidR="001A61BA" w:rsidRPr="00163A19" w:rsidRDefault="001A61BA" w:rsidP="00021AA9">
            <w:pPr>
              <w:ind w:left="79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Introduction</w:t>
            </w:r>
          </w:p>
        </w:tc>
        <w:tc>
          <w:tcPr>
            <w:tcW w:w="48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E4589E" w14:textId="77777777" w:rsidR="001A61BA" w:rsidRPr="00163A19" w:rsidRDefault="001A61BA" w:rsidP="00CA3AE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1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2868D5" w14:textId="1FC4C9AD" w:rsidR="001A61BA" w:rsidRPr="007B17D3" w:rsidRDefault="001A61BA" w:rsidP="007B17D3">
            <w:pPr>
              <w:rPr>
                <w:rFonts w:ascii="Arial" w:hAnsi="Arial" w:cs="Arial"/>
              </w:rPr>
            </w:pPr>
          </w:p>
        </w:tc>
        <w:tc>
          <w:tcPr>
            <w:tcW w:w="776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4A9F7F" w14:textId="77777777" w:rsidR="001A61BA" w:rsidRPr="00163A19" w:rsidRDefault="001A61BA" w:rsidP="00CA3AEE">
            <w:pPr>
              <w:jc w:val="center"/>
              <w:rPr>
                <w:rFonts w:ascii="Arial" w:hAnsi="Arial" w:cs="Arial"/>
              </w:rPr>
            </w:pPr>
          </w:p>
        </w:tc>
      </w:tr>
      <w:bookmarkEnd w:id="1"/>
      <w:tr w:rsidR="00F24837" w:rsidRPr="00163A19" w14:paraId="30D9DF7D" w14:textId="77777777" w:rsidTr="3891F0E5">
        <w:trPr>
          <w:cantSplit/>
          <w:trHeight w:val="850"/>
        </w:trPr>
        <w:tc>
          <w:tcPr>
            <w:tcW w:w="380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14:paraId="2F11D309" w14:textId="56A3467E" w:rsidR="00F24837" w:rsidRPr="00163A19" w:rsidRDefault="00F24837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</w:rPr>
              <w:t>Accueil/GWP</w:t>
            </w:r>
          </w:p>
        </w:tc>
        <w:tc>
          <w:tcPr>
            <w:tcW w:w="3436" w:type="dxa"/>
            <w:tcBorders>
              <w:bottom w:val="single" w:sz="4" w:space="0" w:color="auto"/>
            </w:tcBorders>
            <w:vAlign w:val="center"/>
          </w:tcPr>
          <w:p w14:paraId="59D9D9A8" w14:textId="640A182E" w:rsidR="00F24837" w:rsidRPr="00163A19" w:rsidRDefault="00F24837">
            <w:pPr>
              <w:ind w:left="77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Accueil</w:t>
            </w:r>
          </w:p>
        </w:tc>
        <w:tc>
          <w:tcPr>
            <w:tcW w:w="481" w:type="dxa"/>
            <w:tcBorders>
              <w:bottom w:val="single" w:sz="4" w:space="0" w:color="auto"/>
            </w:tcBorders>
            <w:vAlign w:val="center"/>
          </w:tcPr>
          <w:p w14:paraId="157FF69F" w14:textId="77777777" w:rsidR="00F24837" w:rsidRPr="00163A19" w:rsidRDefault="00F24837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6" w:type="dxa"/>
            <w:tcBorders>
              <w:bottom w:val="single" w:sz="4" w:space="0" w:color="auto"/>
            </w:tcBorders>
            <w:vAlign w:val="center"/>
          </w:tcPr>
          <w:p w14:paraId="6924FD83" w14:textId="4E1F08A9" w:rsidR="00F24837" w:rsidRPr="00163A19" w:rsidRDefault="00F24837" w:rsidP="00CC19D1">
            <w:pPr>
              <w:rPr>
                <w:rFonts w:ascii="Arial" w:hAnsi="Arial" w:cs="Arial"/>
                <w:bCs/>
              </w:rPr>
            </w:pPr>
          </w:p>
        </w:tc>
        <w:tc>
          <w:tcPr>
            <w:tcW w:w="7764" w:type="dxa"/>
            <w:tcBorders>
              <w:bottom w:val="single" w:sz="4" w:space="0" w:color="auto"/>
            </w:tcBorders>
            <w:vAlign w:val="center"/>
          </w:tcPr>
          <w:p w14:paraId="6BAB9757" w14:textId="77777777" w:rsidR="00F24837" w:rsidRPr="00163A19" w:rsidRDefault="00F24837" w:rsidP="008C4EA7">
            <w:pPr>
              <w:rPr>
                <w:rFonts w:ascii="Arial" w:hAnsi="Arial" w:cs="Arial"/>
              </w:rPr>
            </w:pPr>
          </w:p>
        </w:tc>
      </w:tr>
      <w:tr w:rsidR="00F24837" w:rsidRPr="00163A19" w14:paraId="2BCC457F" w14:textId="77777777" w:rsidTr="3891F0E5">
        <w:trPr>
          <w:cantSplit/>
          <w:trHeight w:val="1465"/>
        </w:trPr>
        <w:tc>
          <w:tcPr>
            <w:tcW w:w="380" w:type="dxa"/>
            <w:vMerge/>
            <w:textDirection w:val="tbRl"/>
          </w:tcPr>
          <w:p w14:paraId="315F940E" w14:textId="77777777" w:rsidR="00F24837" w:rsidRPr="00163A19" w:rsidRDefault="00F24837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34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BFA82A" w14:textId="2802072C" w:rsidR="00F24837" w:rsidRPr="00163A19" w:rsidRDefault="00F24837">
            <w:pPr>
              <w:ind w:left="79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Préoccupation/motif</w:t>
            </w:r>
          </w:p>
        </w:tc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A32D3F" w14:textId="77777777" w:rsidR="00F24837" w:rsidRPr="00163A19" w:rsidRDefault="00F24837" w:rsidP="00AC52E0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0BA97F" w14:textId="40D77845" w:rsidR="00B109CA" w:rsidRPr="00B109CA" w:rsidRDefault="00B109CA" w:rsidP="007B17D3">
            <w:pPr>
              <w:pStyle w:val="Listenabsatz"/>
              <w:ind w:left="437"/>
              <w:rPr>
                <w:rFonts w:ascii="Arial" w:hAnsi="Arial" w:cs="Arial"/>
                <w:b/>
              </w:rPr>
            </w:pPr>
          </w:p>
        </w:tc>
        <w:tc>
          <w:tcPr>
            <w:tcW w:w="77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723E49" w14:textId="77777777" w:rsidR="00F24837" w:rsidRPr="00163A19" w:rsidRDefault="00F24837" w:rsidP="008C4EA7">
            <w:pPr>
              <w:rPr>
                <w:rFonts w:ascii="Arial" w:hAnsi="Arial" w:cs="Arial"/>
              </w:rPr>
            </w:pPr>
          </w:p>
        </w:tc>
      </w:tr>
      <w:tr w:rsidR="00F24837" w:rsidRPr="00163A19" w14:paraId="412B0B09" w14:textId="77777777" w:rsidTr="3891F0E5">
        <w:trPr>
          <w:cantSplit/>
          <w:trHeight w:val="1735"/>
        </w:trPr>
        <w:tc>
          <w:tcPr>
            <w:tcW w:w="380" w:type="dxa"/>
            <w:vMerge/>
            <w:textDirection w:val="tbRl"/>
          </w:tcPr>
          <w:p w14:paraId="5692DDD8" w14:textId="77777777" w:rsidR="00F24837" w:rsidRPr="00163A19" w:rsidRDefault="00F24837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34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5596F6" w14:textId="0B31F8EB" w:rsidR="00F24837" w:rsidRPr="00163A19" w:rsidRDefault="00F24837">
            <w:pPr>
              <w:ind w:left="77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Identification </w:t>
            </w:r>
          </w:p>
        </w:tc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8D3FFE" w14:textId="77777777" w:rsidR="00F24837" w:rsidRPr="00163A19" w:rsidRDefault="00F24837" w:rsidP="00AC52E0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DCF14E" w14:textId="1EA5DFD7" w:rsidR="00F24837" w:rsidRPr="00163A19" w:rsidRDefault="00F24837" w:rsidP="007B17D3">
            <w:pPr>
              <w:pStyle w:val="Listenabsatz"/>
              <w:ind w:left="437"/>
              <w:rPr>
                <w:rFonts w:ascii="Arial" w:hAnsi="Arial" w:cs="Arial"/>
                <w:b/>
              </w:rPr>
            </w:pPr>
          </w:p>
        </w:tc>
        <w:tc>
          <w:tcPr>
            <w:tcW w:w="77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228A93" w14:textId="4F8531A1" w:rsidR="00AF0A79" w:rsidRPr="00163A19" w:rsidRDefault="00AF0A79" w:rsidP="008C4EA7">
            <w:pPr>
              <w:rPr>
                <w:rFonts w:ascii="Arial" w:hAnsi="Arial" w:cs="Arial"/>
              </w:rPr>
            </w:pPr>
          </w:p>
        </w:tc>
      </w:tr>
      <w:tr w:rsidR="00F24837" w:rsidRPr="00163A19" w14:paraId="134CC95E" w14:textId="77777777" w:rsidTr="3891F0E5">
        <w:trPr>
          <w:cantSplit/>
          <w:trHeight w:val="1399"/>
        </w:trPr>
        <w:tc>
          <w:tcPr>
            <w:tcW w:w="380" w:type="dxa"/>
            <w:vMerge/>
            <w:textDirection w:val="tbRl"/>
          </w:tcPr>
          <w:p w14:paraId="2B5325BF" w14:textId="77777777" w:rsidR="00F24837" w:rsidRPr="00163A19" w:rsidRDefault="00F24837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34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DBE32F" w14:textId="77777777" w:rsidR="00F24837" w:rsidRPr="00163A19" w:rsidRDefault="00F24837">
            <w:pPr>
              <w:ind w:left="77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Autres médicaments/qu’est-ce qui a déjà été entrepris ? </w:t>
            </w:r>
          </w:p>
        </w:tc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A750E7" w14:textId="77777777" w:rsidR="00F24837" w:rsidRPr="00163A19" w:rsidRDefault="00F24837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D764B1" w14:textId="5C890F2C" w:rsidR="00F24837" w:rsidRPr="007B17D3" w:rsidRDefault="00F24837" w:rsidP="007B17D3">
            <w:pPr>
              <w:rPr>
                <w:rFonts w:ascii="Arial" w:hAnsi="Arial" w:cs="Arial"/>
                <w:b/>
              </w:rPr>
            </w:pPr>
          </w:p>
        </w:tc>
        <w:tc>
          <w:tcPr>
            <w:tcW w:w="77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3EABAD" w14:textId="77777777" w:rsidR="00F24837" w:rsidRPr="00163A19" w:rsidRDefault="00F24837" w:rsidP="008C4EA7">
            <w:pPr>
              <w:ind w:left="77"/>
              <w:rPr>
                <w:rFonts w:ascii="Arial" w:hAnsi="Arial" w:cs="Arial"/>
              </w:rPr>
            </w:pPr>
          </w:p>
        </w:tc>
      </w:tr>
      <w:tr w:rsidR="00F24837" w:rsidRPr="00163A19" w14:paraId="60C39BEB" w14:textId="77777777" w:rsidTr="3891F0E5">
        <w:trPr>
          <w:cantSplit/>
          <w:trHeight w:val="1584"/>
        </w:trPr>
        <w:tc>
          <w:tcPr>
            <w:tcW w:w="380" w:type="dxa"/>
            <w:vMerge/>
            <w:textDirection w:val="tbRl"/>
          </w:tcPr>
          <w:p w14:paraId="03D5D380" w14:textId="77777777" w:rsidR="00F24837" w:rsidRPr="00163A19" w:rsidRDefault="00F24837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343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D1F7964" w14:textId="108679E9" w:rsidR="00F24837" w:rsidRPr="00163A19" w:rsidRDefault="00F24837">
            <w:pPr>
              <w:ind w:left="77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Situations à risque</w:t>
            </w:r>
          </w:p>
        </w:tc>
        <w:tc>
          <w:tcPr>
            <w:tcW w:w="48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B80CB63" w14:textId="77777777" w:rsidR="00F24837" w:rsidRPr="00163A19" w:rsidRDefault="00F24837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707A1E8" w14:textId="0828FAE7" w:rsidR="00F24837" w:rsidRPr="00163A19" w:rsidRDefault="00F24837" w:rsidP="007B17D3">
            <w:pPr>
              <w:pStyle w:val="Listenabsatz"/>
              <w:ind w:left="437"/>
              <w:rPr>
                <w:rFonts w:ascii="Arial" w:hAnsi="Arial" w:cs="Arial"/>
                <w:b/>
              </w:rPr>
            </w:pPr>
          </w:p>
        </w:tc>
        <w:tc>
          <w:tcPr>
            <w:tcW w:w="776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ADB0E63" w14:textId="77777777" w:rsidR="00F24837" w:rsidRPr="00163A19" w:rsidRDefault="00F24837" w:rsidP="008C4EA7">
            <w:pPr>
              <w:rPr>
                <w:rFonts w:ascii="Arial" w:hAnsi="Arial" w:cs="Arial"/>
              </w:rPr>
            </w:pPr>
          </w:p>
        </w:tc>
      </w:tr>
      <w:bookmarkEnd w:id="2"/>
      <w:bookmarkEnd w:id="3"/>
      <w:tr w:rsidR="004D7E6B" w:rsidRPr="00163A19" w14:paraId="595F2305" w14:textId="77777777" w:rsidTr="3891F0E5">
        <w:trPr>
          <w:cantSplit/>
          <w:trHeight w:val="680"/>
        </w:trPr>
        <w:tc>
          <w:tcPr>
            <w:tcW w:w="380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14:paraId="09622DE8" w14:textId="77777777" w:rsidR="004D7E6B" w:rsidRPr="00163A19" w:rsidRDefault="004D7E6B">
            <w:pPr>
              <w:ind w:left="113" w:right="113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/>
                <w:b/>
              </w:rPr>
              <w:lastRenderedPageBreak/>
              <w:t>LINDAAFF</w:t>
            </w:r>
          </w:p>
          <w:p w14:paraId="4B4169CD" w14:textId="48C63888" w:rsidR="004D7E6B" w:rsidRPr="00163A19" w:rsidRDefault="004D7E6B" w:rsidP="009D63D6">
            <w:pPr>
              <w:pStyle w:val="Listenabsatz"/>
              <w:ind w:left="363" w:right="113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436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784B8BD" w14:textId="77777777" w:rsidR="004D7E6B" w:rsidRPr="00163A19" w:rsidRDefault="004D7E6B">
            <w:pPr>
              <w:ind w:left="79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Localisation</w:t>
            </w:r>
          </w:p>
        </w:tc>
        <w:tc>
          <w:tcPr>
            <w:tcW w:w="481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9AFE747" w14:textId="77777777" w:rsidR="004D7E6B" w:rsidRPr="00163A19" w:rsidRDefault="004D7E6B" w:rsidP="00AC52E0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6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C48669C" w14:textId="272E1AEE" w:rsidR="004D7E6B" w:rsidRPr="002D3B06" w:rsidRDefault="004D7E6B" w:rsidP="007B17D3">
            <w:pPr>
              <w:pStyle w:val="Listenabsatz"/>
              <w:ind w:left="437"/>
              <w:rPr>
                <w:rFonts w:ascii="Arial" w:hAnsi="Arial" w:cs="Arial"/>
                <w:b/>
              </w:rPr>
            </w:pPr>
          </w:p>
        </w:tc>
        <w:tc>
          <w:tcPr>
            <w:tcW w:w="7764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0954403" w14:textId="77777777" w:rsidR="004D7E6B" w:rsidRPr="00163A19" w:rsidRDefault="004D7E6B" w:rsidP="008C4EA7">
            <w:pPr>
              <w:rPr>
                <w:rFonts w:ascii="Arial" w:hAnsi="Arial" w:cs="Arial"/>
              </w:rPr>
            </w:pPr>
          </w:p>
        </w:tc>
      </w:tr>
      <w:tr w:rsidR="004D7E6B" w:rsidRPr="00163A19" w14:paraId="6AA96FCE" w14:textId="77777777" w:rsidTr="3891F0E5">
        <w:trPr>
          <w:cantSplit/>
          <w:trHeight w:val="907"/>
        </w:trPr>
        <w:tc>
          <w:tcPr>
            <w:tcW w:w="380" w:type="dxa"/>
            <w:vMerge/>
            <w:textDirection w:val="btLr"/>
            <w:vAlign w:val="center"/>
          </w:tcPr>
          <w:p w14:paraId="31CF614A" w14:textId="0A2A072E" w:rsidR="004D7E6B" w:rsidRPr="00163A19" w:rsidRDefault="004D7E6B" w:rsidP="009D63D6">
            <w:pPr>
              <w:pStyle w:val="Listenabsatz"/>
              <w:ind w:left="363" w:right="113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436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7BD431FD" w14:textId="7659112C" w:rsidR="004D7E6B" w:rsidRPr="00163A19" w:rsidRDefault="004D7E6B">
            <w:pPr>
              <w:ind w:left="79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Intensité/échelle d’évaluation de la douleur</w:t>
            </w:r>
          </w:p>
        </w:tc>
        <w:tc>
          <w:tcPr>
            <w:tcW w:w="481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168EBC83" w14:textId="77777777" w:rsidR="004D7E6B" w:rsidRPr="00163A19" w:rsidRDefault="004D7E6B" w:rsidP="00AC52E0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6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7CE29BF8" w14:textId="2ECBD9FA" w:rsidR="004D7E6B" w:rsidRPr="00163A19" w:rsidRDefault="004D7E6B" w:rsidP="007B17D3">
            <w:pPr>
              <w:pStyle w:val="Listenabsatz"/>
              <w:ind w:left="437"/>
              <w:rPr>
                <w:rFonts w:ascii="Arial" w:hAnsi="Arial" w:cs="Arial"/>
                <w:b/>
              </w:rPr>
            </w:pPr>
          </w:p>
        </w:tc>
        <w:tc>
          <w:tcPr>
            <w:tcW w:w="7764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1C8663A5" w14:textId="77777777" w:rsidR="004D7E6B" w:rsidRPr="00163A19" w:rsidRDefault="004D7E6B" w:rsidP="008C4EA7">
            <w:pPr>
              <w:rPr>
                <w:rFonts w:ascii="Arial" w:hAnsi="Arial" w:cs="Arial"/>
              </w:rPr>
            </w:pPr>
          </w:p>
        </w:tc>
      </w:tr>
      <w:tr w:rsidR="004D7E6B" w:rsidRPr="00163A19" w14:paraId="0312002D" w14:textId="77777777" w:rsidTr="3891F0E5">
        <w:trPr>
          <w:cantSplit/>
          <w:trHeight w:val="2691"/>
        </w:trPr>
        <w:tc>
          <w:tcPr>
            <w:tcW w:w="380" w:type="dxa"/>
            <w:vMerge/>
            <w:textDirection w:val="tbRl"/>
          </w:tcPr>
          <w:p w14:paraId="01331AE4" w14:textId="095B095E" w:rsidR="004D7E6B" w:rsidRPr="00163A19" w:rsidRDefault="004D7E6B" w:rsidP="009D63D6">
            <w:pPr>
              <w:pStyle w:val="Listenabsatz"/>
              <w:ind w:left="36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34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06882" w14:textId="77777777" w:rsidR="004D7E6B" w:rsidRPr="00163A19" w:rsidRDefault="004D7E6B" w:rsidP="00191A84">
            <w:pPr>
              <w:ind w:left="79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Nature et type de douleurs/troubles </w:t>
            </w:r>
          </w:p>
        </w:tc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6642A5" w14:textId="77777777" w:rsidR="004D7E6B" w:rsidRPr="00163A19" w:rsidRDefault="004D7E6B" w:rsidP="00AC52E0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7761A" w14:textId="23766492" w:rsidR="004D7E6B" w:rsidRPr="00163A19" w:rsidRDefault="004D7E6B" w:rsidP="007B17D3">
            <w:pPr>
              <w:pStyle w:val="Listenabsatz"/>
              <w:ind w:left="437"/>
              <w:rPr>
                <w:rFonts w:ascii="Arial" w:hAnsi="Arial" w:cs="Arial"/>
                <w:b/>
              </w:rPr>
            </w:pP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4CD19B" w14:textId="77777777" w:rsidR="004D7E6B" w:rsidRPr="00163A19" w:rsidRDefault="004D7E6B" w:rsidP="008C4EA7">
            <w:pPr>
              <w:rPr>
                <w:rFonts w:ascii="Arial" w:hAnsi="Arial" w:cs="Arial"/>
              </w:rPr>
            </w:pPr>
          </w:p>
        </w:tc>
      </w:tr>
      <w:tr w:rsidR="004D7E6B" w:rsidRPr="00163A19" w14:paraId="2EB87133" w14:textId="77777777" w:rsidTr="3891F0E5">
        <w:trPr>
          <w:cantSplit/>
          <w:trHeight w:val="786"/>
        </w:trPr>
        <w:tc>
          <w:tcPr>
            <w:tcW w:w="380" w:type="dxa"/>
            <w:vMerge/>
            <w:textDirection w:val="tbRl"/>
          </w:tcPr>
          <w:p w14:paraId="649D8228" w14:textId="0FE34E4F" w:rsidR="004D7E6B" w:rsidRPr="00163A19" w:rsidRDefault="004D7E6B" w:rsidP="009D63D6">
            <w:pPr>
              <w:pStyle w:val="Listenabsatz"/>
              <w:ind w:left="36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34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72123" w14:textId="77777777" w:rsidR="004D7E6B" w:rsidRPr="00163A19" w:rsidRDefault="004D7E6B">
            <w:pPr>
              <w:ind w:left="79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Durée</w:t>
            </w:r>
          </w:p>
        </w:tc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DEF5B7" w14:textId="77777777" w:rsidR="004D7E6B" w:rsidRPr="00163A19" w:rsidRDefault="004D7E6B" w:rsidP="00AC52E0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51138" w14:textId="7DC32565" w:rsidR="004D7E6B" w:rsidRPr="00163A19" w:rsidRDefault="004D7E6B" w:rsidP="007B17D3">
            <w:pPr>
              <w:pStyle w:val="Listenabsatz"/>
              <w:ind w:left="437"/>
              <w:rPr>
                <w:rFonts w:ascii="Arial" w:hAnsi="Arial" w:cs="Arial"/>
                <w:b/>
              </w:rPr>
            </w:pP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CF283D5" w14:textId="77777777" w:rsidR="004D7E6B" w:rsidRPr="00163A19" w:rsidRDefault="004D7E6B" w:rsidP="008C4EA7">
            <w:pPr>
              <w:rPr>
                <w:rFonts w:ascii="Arial" w:hAnsi="Arial" w:cs="Arial"/>
              </w:rPr>
            </w:pPr>
          </w:p>
        </w:tc>
      </w:tr>
      <w:tr w:rsidR="004D7E6B" w:rsidRPr="00163A19" w14:paraId="62D98D38" w14:textId="77777777" w:rsidTr="3891F0E5">
        <w:trPr>
          <w:cantSplit/>
          <w:trHeight w:val="624"/>
        </w:trPr>
        <w:tc>
          <w:tcPr>
            <w:tcW w:w="380" w:type="dxa"/>
            <w:vMerge/>
            <w:textDirection w:val="btLr"/>
            <w:vAlign w:val="center"/>
          </w:tcPr>
          <w:p w14:paraId="0EA2045C" w14:textId="43A1D556" w:rsidR="004D7E6B" w:rsidRPr="00163A19" w:rsidRDefault="004D7E6B" w:rsidP="009D63D6">
            <w:pPr>
              <w:pStyle w:val="Listenabsatz"/>
              <w:ind w:left="36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34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8DF58A" w14:textId="3A44B8F8" w:rsidR="004D7E6B" w:rsidRPr="00163A19" w:rsidRDefault="004D7E6B" w:rsidP="00191A84">
            <w:pPr>
              <w:ind w:left="79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Autres symptômes</w:t>
            </w:r>
          </w:p>
        </w:tc>
        <w:tc>
          <w:tcPr>
            <w:tcW w:w="4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11B135" w14:textId="7978CE25" w:rsidR="004D7E6B" w:rsidRPr="00163A19" w:rsidRDefault="004D7E6B" w:rsidP="00191A84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C824AF" w14:textId="3B282EE6" w:rsidR="004D7E6B" w:rsidRPr="00B109CA" w:rsidRDefault="004D7E6B" w:rsidP="007B17D3">
            <w:pPr>
              <w:pStyle w:val="Listenabsatz"/>
              <w:ind w:left="437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340CBD" w14:textId="77777777" w:rsidR="004D7E6B" w:rsidRPr="00163A19" w:rsidRDefault="004D7E6B" w:rsidP="008C4EA7">
            <w:pPr>
              <w:rPr>
                <w:rFonts w:ascii="Arial" w:hAnsi="Arial" w:cs="Arial"/>
              </w:rPr>
            </w:pPr>
          </w:p>
        </w:tc>
      </w:tr>
      <w:tr w:rsidR="004D7E6B" w:rsidRPr="00163A19" w14:paraId="7EB6A302" w14:textId="77777777" w:rsidTr="3891F0E5">
        <w:trPr>
          <w:cantSplit/>
          <w:trHeight w:val="624"/>
        </w:trPr>
        <w:tc>
          <w:tcPr>
            <w:tcW w:w="380" w:type="dxa"/>
            <w:vMerge/>
            <w:textDirection w:val="btLr"/>
          </w:tcPr>
          <w:p w14:paraId="40D849E1" w14:textId="77777777" w:rsidR="004D7E6B" w:rsidRPr="00163A19" w:rsidRDefault="004D7E6B" w:rsidP="00191A84">
            <w:pPr>
              <w:pStyle w:val="Listenabsatz"/>
              <w:ind w:left="363" w:right="113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4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97184D" w14:textId="702FE6BE" w:rsidR="004D7E6B" w:rsidRPr="00163A19" w:rsidRDefault="004D7E6B" w:rsidP="00191A84">
            <w:pPr>
              <w:ind w:left="79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Autres maladies et traitements</w:t>
            </w:r>
          </w:p>
        </w:tc>
        <w:tc>
          <w:tcPr>
            <w:tcW w:w="4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8C1A76" w14:textId="16835F89" w:rsidR="004D7E6B" w:rsidRPr="00163A19" w:rsidRDefault="004D7E6B" w:rsidP="00191A84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E00E8F" w14:textId="31BD8DDF" w:rsidR="004D7E6B" w:rsidRPr="007B17D3" w:rsidRDefault="004D7E6B" w:rsidP="007B17D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9B8128" w14:textId="77777777" w:rsidR="004D7E6B" w:rsidRPr="00163A19" w:rsidRDefault="004D7E6B" w:rsidP="008C4EA7">
            <w:pPr>
              <w:rPr>
                <w:rFonts w:ascii="Arial" w:hAnsi="Arial" w:cs="Arial"/>
              </w:rPr>
            </w:pPr>
          </w:p>
        </w:tc>
      </w:tr>
      <w:tr w:rsidR="004D7E6B" w:rsidRPr="00163A19" w14:paraId="45C83DEF" w14:textId="77777777" w:rsidTr="3891F0E5">
        <w:trPr>
          <w:cantSplit/>
          <w:trHeight w:val="624"/>
        </w:trPr>
        <w:tc>
          <w:tcPr>
            <w:tcW w:w="380" w:type="dxa"/>
            <w:vMerge/>
            <w:textDirection w:val="btLr"/>
          </w:tcPr>
          <w:p w14:paraId="082CB57B" w14:textId="383B309B" w:rsidR="004D7E6B" w:rsidRPr="00163A19" w:rsidRDefault="004D7E6B" w:rsidP="00191A84">
            <w:pPr>
              <w:pStyle w:val="Listenabsatz"/>
              <w:ind w:left="363" w:right="113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34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ADFDD" w14:textId="77777777" w:rsidR="004D7E6B" w:rsidRPr="00163A19" w:rsidRDefault="004D7E6B" w:rsidP="00191A84">
            <w:pPr>
              <w:ind w:left="79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Facteurs aggravants</w:t>
            </w:r>
          </w:p>
        </w:tc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AAF343" w14:textId="77777777" w:rsidR="004D7E6B" w:rsidRPr="00163A19" w:rsidRDefault="004D7E6B" w:rsidP="00191A84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2F9E0" w14:textId="62B1DD88" w:rsidR="004D7E6B" w:rsidRPr="007B17D3" w:rsidRDefault="004D7E6B" w:rsidP="007B17D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78EA7A" w14:textId="77777777" w:rsidR="004D7E6B" w:rsidRPr="00163A19" w:rsidRDefault="004D7E6B" w:rsidP="008C4EA7">
            <w:pPr>
              <w:rPr>
                <w:rFonts w:ascii="Arial" w:hAnsi="Arial" w:cs="Arial"/>
              </w:rPr>
            </w:pPr>
          </w:p>
        </w:tc>
      </w:tr>
      <w:tr w:rsidR="004D7E6B" w:rsidRPr="00163A19" w14:paraId="3B55585D" w14:textId="77777777" w:rsidTr="3891F0E5">
        <w:trPr>
          <w:cantSplit/>
          <w:trHeight w:val="624"/>
        </w:trPr>
        <w:tc>
          <w:tcPr>
            <w:tcW w:w="380" w:type="dxa"/>
            <w:vMerge/>
            <w:textDirection w:val="tbRl"/>
          </w:tcPr>
          <w:p w14:paraId="2DFCDE28" w14:textId="77777777" w:rsidR="004D7E6B" w:rsidRPr="00163A19" w:rsidRDefault="004D7E6B" w:rsidP="00191A84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34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36053" w14:textId="07E16BFF" w:rsidR="004D7E6B" w:rsidRPr="00163A19" w:rsidRDefault="004D7E6B" w:rsidP="00191A84">
            <w:pPr>
              <w:ind w:left="79"/>
              <w:rPr>
                <w:rFonts w:ascii="Arial" w:hAnsi="Arial" w:cs="Arial"/>
              </w:rPr>
            </w:pPr>
            <w:r w:rsidRPr="3891F0E5">
              <w:rPr>
                <w:rFonts w:ascii="Arial" w:hAnsi="Arial"/>
              </w:rPr>
              <w:t xml:space="preserve">Facteurs </w:t>
            </w:r>
            <w:r w:rsidR="00EB7B89">
              <w:rPr>
                <w:rFonts w:ascii="Arial" w:hAnsi="Arial"/>
              </w:rPr>
              <w:t>améliorants</w:t>
            </w:r>
          </w:p>
        </w:tc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F3280C" w14:textId="77777777" w:rsidR="004D7E6B" w:rsidRPr="00163A19" w:rsidRDefault="004D7E6B" w:rsidP="00191A84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40A4E" w14:textId="427E988A" w:rsidR="004D7E6B" w:rsidRPr="00B109CA" w:rsidRDefault="004D7E6B" w:rsidP="007B17D3">
            <w:pPr>
              <w:pStyle w:val="Listenabsatz"/>
              <w:ind w:left="437"/>
              <w:rPr>
                <w:rFonts w:ascii="Arial" w:hAnsi="Arial" w:cs="Arial"/>
                <w:b/>
              </w:rPr>
            </w:pP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F1C4A26" w14:textId="77777777" w:rsidR="004D7E6B" w:rsidRPr="00163A19" w:rsidRDefault="004D7E6B" w:rsidP="008C4EA7">
            <w:pPr>
              <w:rPr>
                <w:rFonts w:ascii="Arial" w:hAnsi="Arial" w:cs="Arial"/>
              </w:rPr>
            </w:pPr>
          </w:p>
        </w:tc>
      </w:tr>
      <w:tr w:rsidR="00191A84" w:rsidRPr="00163A19" w14:paraId="47F4A17E" w14:textId="77777777" w:rsidTr="3891F0E5">
        <w:trPr>
          <w:cantSplit/>
          <w:trHeight w:val="459"/>
        </w:trPr>
        <w:tc>
          <w:tcPr>
            <w:tcW w:w="3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14:paraId="542BC957" w14:textId="77777777" w:rsidR="00191A84" w:rsidRPr="00163A19" w:rsidRDefault="00191A84" w:rsidP="00191A84">
            <w:pPr>
              <w:ind w:left="113" w:right="113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43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ED7FB7A" w14:textId="33B7206A" w:rsidR="00191A84" w:rsidRPr="00163A19" w:rsidRDefault="00191A84" w:rsidP="00191A84">
            <w:pPr>
              <w:ind w:left="79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  <w:i/>
              </w:rPr>
              <w:t>Délimitation des compétences/triage correct</w:t>
            </w:r>
          </w:p>
        </w:tc>
        <w:tc>
          <w:tcPr>
            <w:tcW w:w="48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ED74E3D" w14:textId="77777777" w:rsidR="00191A84" w:rsidRPr="00163A19" w:rsidRDefault="00191A84" w:rsidP="00191A84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4E1489D" w14:textId="09CD3811" w:rsidR="00191A84" w:rsidRPr="00163A19" w:rsidRDefault="00DE0546" w:rsidP="3779DF03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b/>
                <w:i/>
              </w:rPr>
              <w:t xml:space="preserve">Remarque pour </w:t>
            </w:r>
            <w:r w:rsidR="004D7E6B">
              <w:rPr>
                <w:rFonts w:ascii="Arial" w:hAnsi="Arial"/>
                <w:b/>
                <w:i/>
              </w:rPr>
              <w:t>l’EXP :</w:t>
            </w:r>
            <w:r>
              <w:rPr>
                <w:rFonts w:ascii="Arial" w:hAnsi="Arial"/>
                <w:b/>
                <w:i/>
              </w:rPr>
              <w:t xml:space="preserve"> inutile</w:t>
            </w:r>
          </w:p>
        </w:tc>
        <w:tc>
          <w:tcPr>
            <w:tcW w:w="77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1AB6955" w14:textId="77777777" w:rsidR="00191A84" w:rsidRPr="00163A19" w:rsidRDefault="00191A84" w:rsidP="008C4EA7">
            <w:pPr>
              <w:rPr>
                <w:rFonts w:ascii="Arial" w:hAnsi="Arial" w:cs="Arial"/>
              </w:rPr>
            </w:pPr>
          </w:p>
        </w:tc>
      </w:tr>
      <w:tr w:rsidR="00191A84" w:rsidRPr="00163A19" w14:paraId="7B82F069" w14:textId="77777777" w:rsidTr="3891F0E5">
        <w:trPr>
          <w:cantSplit/>
          <w:trHeight w:hRule="exact" w:val="2041"/>
        </w:trPr>
        <w:tc>
          <w:tcPr>
            <w:tcW w:w="380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14:paraId="0EE440C8" w14:textId="77777777" w:rsidR="00191A84" w:rsidRPr="00163A19" w:rsidRDefault="00191A84" w:rsidP="00191A84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</w:rPr>
              <w:lastRenderedPageBreak/>
              <w:t>Activité de vente</w:t>
            </w:r>
          </w:p>
        </w:tc>
        <w:tc>
          <w:tcPr>
            <w:tcW w:w="34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E2DAF9" w14:textId="77777777" w:rsidR="00DE0546" w:rsidRDefault="00DE0546" w:rsidP="00243F8F">
            <w:pPr>
              <w:ind w:left="77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Choix de produits appropriés, p. ex.</w:t>
            </w:r>
          </w:p>
          <w:p w14:paraId="46EEFF3A" w14:textId="4DA87523" w:rsidR="007D447F" w:rsidRPr="007D447F" w:rsidRDefault="007D447F" w:rsidP="007B17D3">
            <w:pPr>
              <w:pStyle w:val="Listenabsatz"/>
              <w:ind w:left="437"/>
              <w:rPr>
                <w:rFonts w:ascii="Arial" w:hAnsi="Arial" w:cs="Arial"/>
              </w:rPr>
            </w:pPr>
          </w:p>
        </w:tc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C224C4" w14:textId="77777777" w:rsidR="00191A84" w:rsidRPr="00163A19" w:rsidRDefault="00191A84" w:rsidP="00191A84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096519" w14:textId="284BFFAF" w:rsidR="00191A84" w:rsidRPr="00163A19" w:rsidRDefault="00191A84" w:rsidP="00F76772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7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782727" w14:textId="77777777" w:rsidR="00191A84" w:rsidRPr="00163A19" w:rsidRDefault="00191A84" w:rsidP="008C4EA7">
            <w:pPr>
              <w:rPr>
                <w:rFonts w:ascii="Arial" w:hAnsi="Arial" w:cs="Arial"/>
              </w:rPr>
            </w:pPr>
          </w:p>
        </w:tc>
      </w:tr>
      <w:tr w:rsidR="00191A84" w:rsidRPr="00163A19" w14:paraId="7331B647" w14:textId="77777777" w:rsidTr="3891F0E5">
        <w:trPr>
          <w:cantSplit/>
          <w:trHeight w:val="567"/>
        </w:trPr>
        <w:tc>
          <w:tcPr>
            <w:tcW w:w="380" w:type="dxa"/>
            <w:vMerge/>
            <w:textDirection w:val="tbRl"/>
          </w:tcPr>
          <w:p w14:paraId="694DE60D" w14:textId="77777777" w:rsidR="00191A84" w:rsidRPr="00163A19" w:rsidRDefault="00191A84" w:rsidP="00191A84">
            <w:pPr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F6EF1" w14:textId="0701C2C8" w:rsidR="00191A84" w:rsidRPr="00163A19" w:rsidRDefault="00191A84" w:rsidP="00191A84">
            <w:pPr>
              <w:ind w:left="77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Argumentation/bénéfice pour la clientèle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FF4CE" w14:textId="77777777" w:rsidR="00191A84" w:rsidRPr="00163A19" w:rsidRDefault="00191A84" w:rsidP="00191A84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F7A59" w14:textId="3EE8CEDC" w:rsidR="00191A84" w:rsidRPr="00163A19" w:rsidRDefault="00191A84" w:rsidP="00F76772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57761" w14:textId="77777777" w:rsidR="00191A84" w:rsidRPr="00163A19" w:rsidRDefault="00191A84" w:rsidP="008C4EA7">
            <w:pPr>
              <w:rPr>
                <w:rFonts w:ascii="Arial" w:hAnsi="Arial" w:cs="Arial"/>
              </w:rPr>
            </w:pPr>
          </w:p>
        </w:tc>
      </w:tr>
      <w:tr w:rsidR="00191A84" w:rsidRPr="00163A19" w14:paraId="1E4F0176" w14:textId="77777777" w:rsidTr="3891F0E5">
        <w:trPr>
          <w:cantSplit/>
          <w:trHeight w:val="567"/>
        </w:trPr>
        <w:tc>
          <w:tcPr>
            <w:tcW w:w="380" w:type="dxa"/>
            <w:vMerge/>
            <w:textDirection w:val="tbRl"/>
          </w:tcPr>
          <w:p w14:paraId="552AAD2A" w14:textId="77777777" w:rsidR="00191A84" w:rsidRPr="00163A19" w:rsidRDefault="00191A84" w:rsidP="00191A84">
            <w:pPr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20956" w14:textId="77777777" w:rsidR="00191A84" w:rsidRPr="00163A19" w:rsidRDefault="00191A84" w:rsidP="00191A84">
            <w:pPr>
              <w:ind w:left="77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Avantages et inconvénients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D035B" w14:textId="77777777" w:rsidR="00191A84" w:rsidRPr="00163A19" w:rsidRDefault="00191A84" w:rsidP="00191A84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68F1B" w14:textId="267E46D1" w:rsidR="00191A84" w:rsidRPr="00163A19" w:rsidRDefault="00191A84" w:rsidP="00F76772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CB881" w14:textId="77777777" w:rsidR="00191A84" w:rsidRPr="00163A19" w:rsidRDefault="00191A84" w:rsidP="008C4EA7">
            <w:pPr>
              <w:rPr>
                <w:rFonts w:ascii="Arial" w:hAnsi="Arial" w:cs="Arial"/>
              </w:rPr>
            </w:pPr>
          </w:p>
        </w:tc>
      </w:tr>
      <w:tr w:rsidR="00191A84" w:rsidRPr="00163A19" w14:paraId="1AD46504" w14:textId="77777777" w:rsidTr="3891F0E5">
        <w:trPr>
          <w:cantSplit/>
          <w:trHeight w:val="567"/>
        </w:trPr>
        <w:tc>
          <w:tcPr>
            <w:tcW w:w="380" w:type="dxa"/>
            <w:vMerge/>
            <w:textDirection w:val="tbRl"/>
          </w:tcPr>
          <w:p w14:paraId="57F7C21D" w14:textId="77777777" w:rsidR="00191A84" w:rsidRPr="00163A19" w:rsidRDefault="00191A84" w:rsidP="00191A84">
            <w:pPr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EBFDB" w14:textId="77777777" w:rsidR="00191A84" w:rsidRPr="00163A19" w:rsidRDefault="00191A84" w:rsidP="00191A84">
            <w:pPr>
              <w:ind w:left="77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Forme galénique appropriée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30EEC" w14:textId="77777777" w:rsidR="00191A84" w:rsidRPr="00163A19" w:rsidRDefault="00191A84" w:rsidP="00191A84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04FD2" w14:textId="3DAD3304" w:rsidR="00191A84" w:rsidRPr="00163A19" w:rsidRDefault="00191A84" w:rsidP="00F76772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30E31" w14:textId="77777777" w:rsidR="00191A84" w:rsidRPr="00163A19" w:rsidRDefault="00191A84" w:rsidP="008C4EA7">
            <w:pPr>
              <w:rPr>
                <w:rFonts w:ascii="Arial" w:hAnsi="Arial" w:cs="Arial"/>
              </w:rPr>
            </w:pPr>
          </w:p>
        </w:tc>
      </w:tr>
      <w:tr w:rsidR="00191A84" w:rsidRPr="00163A19" w14:paraId="6D23C6B6" w14:textId="77777777" w:rsidTr="3891F0E5">
        <w:trPr>
          <w:cantSplit/>
          <w:trHeight w:val="567"/>
        </w:trPr>
        <w:tc>
          <w:tcPr>
            <w:tcW w:w="380" w:type="dxa"/>
            <w:vMerge/>
            <w:textDirection w:val="btLr"/>
          </w:tcPr>
          <w:p w14:paraId="6133FDA1" w14:textId="77777777" w:rsidR="00191A84" w:rsidRPr="00163A19" w:rsidRDefault="00191A84" w:rsidP="00191A84">
            <w:pPr>
              <w:ind w:left="113" w:right="113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5E5A7" w14:textId="0738C569" w:rsidR="00191A84" w:rsidRPr="00163A19" w:rsidRDefault="00DE0546" w:rsidP="00191A84">
            <w:pPr>
              <w:ind w:left="79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Traitement proposé 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7FB2D" w14:textId="77777777" w:rsidR="00191A84" w:rsidRPr="00163A19" w:rsidRDefault="00191A84" w:rsidP="00191A84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BE070" w14:textId="109DC447" w:rsidR="00191A84" w:rsidRPr="00163A19" w:rsidRDefault="00191A84" w:rsidP="00F76772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E0287" w14:textId="77777777" w:rsidR="00191A84" w:rsidRPr="00163A19" w:rsidRDefault="00191A84" w:rsidP="008C4EA7">
            <w:pPr>
              <w:rPr>
                <w:rFonts w:ascii="Arial" w:hAnsi="Arial" w:cs="Arial"/>
              </w:rPr>
            </w:pPr>
          </w:p>
        </w:tc>
      </w:tr>
      <w:tr w:rsidR="00191A84" w:rsidRPr="00163A19" w14:paraId="264B8FC9" w14:textId="77777777" w:rsidTr="3891F0E5">
        <w:trPr>
          <w:cantSplit/>
          <w:trHeight w:val="459"/>
        </w:trPr>
        <w:tc>
          <w:tcPr>
            <w:tcW w:w="380" w:type="dxa"/>
            <w:vMerge/>
            <w:textDirection w:val="tbRl"/>
          </w:tcPr>
          <w:p w14:paraId="108B33E0" w14:textId="77777777" w:rsidR="00191A84" w:rsidRPr="00163A19" w:rsidRDefault="00191A84" w:rsidP="00191A84">
            <w:pPr>
              <w:pStyle w:val="Listenabsatz"/>
              <w:numPr>
                <w:ilvl w:val="0"/>
                <w:numId w:val="35"/>
              </w:numPr>
              <w:ind w:left="361" w:right="113" w:hanging="284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15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51C050" w14:textId="3EA57BD4" w:rsidR="00191A84" w:rsidRPr="00163A19" w:rsidRDefault="00191A84" w:rsidP="00191A84">
            <w:pPr>
              <w:ind w:left="77"/>
              <w:rPr>
                <w:rFonts w:ascii="Arial" w:hAnsi="Arial" w:cs="Arial"/>
                <w:b/>
                <w:i/>
                <w:iCs/>
              </w:rPr>
            </w:pPr>
            <w:r>
              <w:rPr>
                <w:rFonts w:ascii="Arial" w:hAnsi="Arial"/>
                <w:b/>
                <w:i/>
              </w:rPr>
              <w:t xml:space="preserve">Objection du/de la </w:t>
            </w:r>
            <w:proofErr w:type="spellStart"/>
            <w:r>
              <w:rPr>
                <w:rFonts w:ascii="Arial" w:hAnsi="Arial"/>
                <w:b/>
                <w:i/>
              </w:rPr>
              <w:t>client·</w:t>
            </w:r>
            <w:r>
              <w:rPr>
                <w:rFonts w:ascii="Arial" w:hAnsi="Arial"/>
                <w:b/>
                <w:i/>
                <w:shd w:val="clear" w:color="auto" w:fill="F2F2F2" w:themeFill="background1" w:themeFillShade="F2"/>
              </w:rPr>
              <w:t>e</w:t>
            </w:r>
            <w:proofErr w:type="spellEnd"/>
          </w:p>
        </w:tc>
      </w:tr>
      <w:tr w:rsidR="00AF0A79" w:rsidRPr="00163A19" w14:paraId="6963ABA8" w14:textId="77777777" w:rsidTr="3891F0E5">
        <w:trPr>
          <w:cantSplit/>
          <w:trHeight w:val="459"/>
        </w:trPr>
        <w:tc>
          <w:tcPr>
            <w:tcW w:w="380" w:type="dxa"/>
            <w:vMerge/>
            <w:textDirection w:val="tbRl"/>
          </w:tcPr>
          <w:p w14:paraId="3BD7D9E0" w14:textId="77777777" w:rsidR="00AF0A79" w:rsidRPr="00163A19" w:rsidRDefault="00AF0A79" w:rsidP="00AF0A79">
            <w:pPr>
              <w:pStyle w:val="Listenabsatz"/>
              <w:numPr>
                <w:ilvl w:val="0"/>
                <w:numId w:val="35"/>
              </w:numPr>
              <w:ind w:left="363" w:right="113" w:hanging="284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6F528" w14:textId="77777777" w:rsidR="000E203E" w:rsidRDefault="00AF0A79" w:rsidP="0001624B">
            <w:pPr>
              <w:ind w:left="79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Produits équivalents adéquats, p. ex.</w:t>
            </w:r>
          </w:p>
          <w:p w14:paraId="1E9EE2DA" w14:textId="374F392E" w:rsidR="00EC719C" w:rsidRPr="001E675B" w:rsidRDefault="00EC719C" w:rsidP="007B17D3">
            <w:pPr>
              <w:pStyle w:val="Listenabsatz"/>
              <w:ind w:left="437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1863B" w14:textId="77777777" w:rsidR="00AF0A79" w:rsidRPr="00163A19" w:rsidRDefault="00AF0A79" w:rsidP="00AF0A79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778C0" w14:textId="5B299FAB" w:rsidR="007D447F" w:rsidRPr="00E8163E" w:rsidRDefault="007D447F" w:rsidP="007B17D3">
            <w:pPr>
              <w:pStyle w:val="Listenabsatz"/>
              <w:ind w:left="437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 xml:space="preserve"> </w:t>
            </w: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02622" w14:textId="77777777" w:rsidR="00AF0A79" w:rsidRPr="00163A19" w:rsidRDefault="00AF0A79" w:rsidP="008C4EA7">
            <w:pPr>
              <w:rPr>
                <w:rFonts w:ascii="Arial" w:hAnsi="Arial" w:cs="Arial"/>
              </w:rPr>
            </w:pPr>
          </w:p>
        </w:tc>
      </w:tr>
      <w:tr w:rsidR="00191A84" w:rsidRPr="00163A19" w14:paraId="2BFAD2A8" w14:textId="77777777" w:rsidTr="3891F0E5">
        <w:trPr>
          <w:cantSplit/>
          <w:trHeight w:hRule="exact" w:val="567"/>
        </w:trPr>
        <w:tc>
          <w:tcPr>
            <w:tcW w:w="380" w:type="dxa"/>
            <w:vMerge/>
            <w:textDirection w:val="tbRl"/>
          </w:tcPr>
          <w:p w14:paraId="2FBD4CE9" w14:textId="77777777" w:rsidR="00191A84" w:rsidRPr="00163A19" w:rsidRDefault="00191A84" w:rsidP="00191A84">
            <w:pPr>
              <w:pStyle w:val="Listenabsatz"/>
              <w:numPr>
                <w:ilvl w:val="0"/>
                <w:numId w:val="35"/>
              </w:numPr>
              <w:ind w:left="363" w:right="113" w:hanging="284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C4A4F" w14:textId="5A3CD1F2" w:rsidR="00191A84" w:rsidRPr="00163A19" w:rsidRDefault="00191A84" w:rsidP="00191A84">
            <w:pPr>
              <w:ind w:left="79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Argumentation/bénéfice pour la clientèle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B6CFF" w14:textId="77777777" w:rsidR="00191A84" w:rsidRPr="00163A19" w:rsidRDefault="00191A84" w:rsidP="00191A84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16A98" w14:textId="7465FC79" w:rsidR="00191A84" w:rsidRPr="00163A19" w:rsidRDefault="00191A84" w:rsidP="00F76772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34214" w14:textId="77777777" w:rsidR="00191A84" w:rsidRPr="00163A19" w:rsidRDefault="00191A84" w:rsidP="008C4EA7">
            <w:pPr>
              <w:rPr>
                <w:rFonts w:ascii="Arial" w:hAnsi="Arial" w:cs="Arial"/>
              </w:rPr>
            </w:pPr>
          </w:p>
        </w:tc>
      </w:tr>
      <w:tr w:rsidR="00191A84" w:rsidRPr="00163A19" w14:paraId="6DEEE8BC" w14:textId="77777777" w:rsidTr="3891F0E5">
        <w:trPr>
          <w:cantSplit/>
          <w:trHeight w:hRule="exact" w:val="567"/>
        </w:trPr>
        <w:tc>
          <w:tcPr>
            <w:tcW w:w="380" w:type="dxa"/>
            <w:vMerge/>
            <w:textDirection w:val="tbRl"/>
          </w:tcPr>
          <w:p w14:paraId="50704541" w14:textId="77777777" w:rsidR="00191A84" w:rsidRPr="00163A19" w:rsidRDefault="00191A84" w:rsidP="00191A84">
            <w:pPr>
              <w:pStyle w:val="Listenabsatz"/>
              <w:numPr>
                <w:ilvl w:val="0"/>
                <w:numId w:val="35"/>
              </w:numPr>
              <w:ind w:left="363" w:right="113" w:hanging="284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DC0BA" w14:textId="77777777" w:rsidR="00191A84" w:rsidRPr="00163A19" w:rsidRDefault="00191A84" w:rsidP="00191A84">
            <w:pPr>
              <w:ind w:left="79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Avantages et inconvénients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791E9" w14:textId="77777777" w:rsidR="00191A84" w:rsidRPr="00163A19" w:rsidRDefault="00191A84" w:rsidP="00191A84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578AD" w14:textId="606CD31A" w:rsidR="00191A84" w:rsidRPr="00163A19" w:rsidRDefault="00191A84" w:rsidP="00F76772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3674D" w14:textId="77777777" w:rsidR="00191A84" w:rsidRPr="00163A19" w:rsidRDefault="00191A84" w:rsidP="008C4EA7">
            <w:pPr>
              <w:rPr>
                <w:rFonts w:ascii="Arial" w:hAnsi="Arial" w:cs="Arial"/>
              </w:rPr>
            </w:pPr>
          </w:p>
        </w:tc>
      </w:tr>
      <w:tr w:rsidR="00191A84" w:rsidRPr="00163A19" w14:paraId="3366538C" w14:textId="77777777" w:rsidTr="3891F0E5">
        <w:trPr>
          <w:cantSplit/>
          <w:trHeight w:hRule="exact" w:val="567"/>
        </w:trPr>
        <w:tc>
          <w:tcPr>
            <w:tcW w:w="380" w:type="dxa"/>
            <w:vMerge/>
            <w:textDirection w:val="tbRl"/>
          </w:tcPr>
          <w:p w14:paraId="01636691" w14:textId="77777777" w:rsidR="00191A84" w:rsidRPr="00163A19" w:rsidRDefault="00191A84" w:rsidP="00191A84">
            <w:pPr>
              <w:pStyle w:val="Listenabsatz"/>
              <w:numPr>
                <w:ilvl w:val="0"/>
                <w:numId w:val="35"/>
              </w:numPr>
              <w:ind w:left="363" w:right="113" w:hanging="284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27C4D" w14:textId="77777777" w:rsidR="00191A84" w:rsidRPr="00163A19" w:rsidRDefault="00191A84" w:rsidP="00191A84">
            <w:pPr>
              <w:ind w:left="79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Forme galénique appropriée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77596" w14:textId="77777777" w:rsidR="00191A84" w:rsidRPr="00163A19" w:rsidRDefault="00191A84" w:rsidP="00191A84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6B1BE" w14:textId="2E9A5E90" w:rsidR="00191A84" w:rsidRPr="00163A19" w:rsidRDefault="00191A84" w:rsidP="00F76772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D8CFB" w14:textId="77777777" w:rsidR="00191A84" w:rsidRPr="00163A19" w:rsidRDefault="00191A84" w:rsidP="008C4EA7">
            <w:pPr>
              <w:rPr>
                <w:rFonts w:ascii="Arial" w:hAnsi="Arial" w:cs="Arial"/>
              </w:rPr>
            </w:pPr>
          </w:p>
        </w:tc>
      </w:tr>
      <w:tr w:rsidR="00191A84" w:rsidRPr="00163A19" w14:paraId="38B22C33" w14:textId="77777777" w:rsidTr="3891F0E5">
        <w:trPr>
          <w:cantSplit/>
          <w:trHeight w:hRule="exact" w:val="567"/>
        </w:trPr>
        <w:tc>
          <w:tcPr>
            <w:tcW w:w="380" w:type="dxa"/>
            <w:vMerge/>
            <w:textDirection w:val="tbRl"/>
          </w:tcPr>
          <w:p w14:paraId="658EDF47" w14:textId="77777777" w:rsidR="00191A84" w:rsidRPr="00163A19" w:rsidRDefault="00191A84" w:rsidP="00191A84">
            <w:pPr>
              <w:pStyle w:val="Listenabsatz"/>
              <w:numPr>
                <w:ilvl w:val="0"/>
                <w:numId w:val="35"/>
              </w:numPr>
              <w:ind w:left="363" w:right="113" w:hanging="284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5188BA6" w14:textId="127A13E1" w:rsidR="00191A84" w:rsidRPr="00163A19" w:rsidRDefault="003C1967" w:rsidP="00191A84">
            <w:pPr>
              <w:ind w:left="79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Traitement proposé 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9B22584" w14:textId="37974245" w:rsidR="00191A84" w:rsidRPr="00163A19" w:rsidRDefault="00191A84" w:rsidP="00191A84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55F400" w14:textId="69521030" w:rsidR="00191A84" w:rsidRPr="00163A19" w:rsidRDefault="00191A84" w:rsidP="00F76772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67E5C93" w14:textId="77777777" w:rsidR="00191A84" w:rsidRPr="00163A19" w:rsidRDefault="00191A84" w:rsidP="008C4EA7">
            <w:pPr>
              <w:rPr>
                <w:rFonts w:ascii="Arial" w:hAnsi="Arial" w:cs="Arial"/>
              </w:rPr>
            </w:pPr>
          </w:p>
        </w:tc>
      </w:tr>
      <w:tr w:rsidR="00C165EF" w:rsidRPr="00C243F5" w14:paraId="5FFA54BD" w14:textId="77777777" w:rsidTr="3891F0E5">
        <w:trPr>
          <w:cantSplit/>
          <w:trHeight w:hRule="exact" w:val="851"/>
        </w:trPr>
        <w:tc>
          <w:tcPr>
            <w:tcW w:w="380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14:paraId="2B61915C" w14:textId="2833E54A" w:rsidR="00C165EF" w:rsidRPr="00C243F5" w:rsidRDefault="003C1967" w:rsidP="00AC52E0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</w:rPr>
              <w:lastRenderedPageBreak/>
              <w:t>Utilisation</w:t>
            </w:r>
          </w:p>
        </w:tc>
        <w:tc>
          <w:tcPr>
            <w:tcW w:w="3436" w:type="dxa"/>
            <w:tcBorders>
              <w:bottom w:val="single" w:sz="4" w:space="0" w:color="auto"/>
            </w:tcBorders>
            <w:vAlign w:val="center"/>
          </w:tcPr>
          <w:p w14:paraId="591253C8" w14:textId="5D5BC8D0" w:rsidR="00C165EF" w:rsidRPr="00C243F5" w:rsidRDefault="003C1967" w:rsidP="00AC52E0">
            <w:pPr>
              <w:ind w:left="77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Comment ?</w:t>
            </w:r>
          </w:p>
        </w:tc>
        <w:tc>
          <w:tcPr>
            <w:tcW w:w="481" w:type="dxa"/>
            <w:tcBorders>
              <w:bottom w:val="single" w:sz="4" w:space="0" w:color="auto"/>
            </w:tcBorders>
            <w:vAlign w:val="center"/>
          </w:tcPr>
          <w:p w14:paraId="2F2505EF" w14:textId="77777777" w:rsidR="00C165EF" w:rsidRPr="00C243F5" w:rsidRDefault="00C165EF" w:rsidP="00AC52E0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6" w:type="dxa"/>
            <w:tcBorders>
              <w:bottom w:val="single" w:sz="4" w:space="0" w:color="auto"/>
            </w:tcBorders>
            <w:vAlign w:val="center"/>
          </w:tcPr>
          <w:p w14:paraId="3A617957" w14:textId="39E64E72" w:rsidR="00C165EF" w:rsidRPr="00C243F5" w:rsidRDefault="00C165EF" w:rsidP="00F76772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764" w:type="dxa"/>
            <w:tcBorders>
              <w:bottom w:val="single" w:sz="4" w:space="0" w:color="auto"/>
            </w:tcBorders>
            <w:vAlign w:val="center"/>
          </w:tcPr>
          <w:p w14:paraId="4878DE70" w14:textId="77777777" w:rsidR="00C165EF" w:rsidRPr="00C243F5" w:rsidRDefault="00C165EF" w:rsidP="008C4EA7">
            <w:pPr>
              <w:rPr>
                <w:rFonts w:ascii="Arial" w:hAnsi="Arial" w:cs="Arial"/>
              </w:rPr>
            </w:pPr>
          </w:p>
        </w:tc>
      </w:tr>
      <w:tr w:rsidR="00C165EF" w:rsidRPr="00C243F5" w14:paraId="787CEA07" w14:textId="77777777" w:rsidTr="3891F0E5">
        <w:trPr>
          <w:cantSplit/>
          <w:trHeight w:hRule="exact" w:val="851"/>
        </w:trPr>
        <w:tc>
          <w:tcPr>
            <w:tcW w:w="380" w:type="dxa"/>
            <w:vMerge/>
            <w:textDirection w:val="tbRl"/>
          </w:tcPr>
          <w:p w14:paraId="14E79E0B" w14:textId="77777777" w:rsidR="00C165EF" w:rsidRPr="00C243F5" w:rsidRDefault="00C165EF" w:rsidP="00191A84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34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A6C206" w14:textId="2533ACCE" w:rsidR="00C165EF" w:rsidRPr="00C243F5" w:rsidRDefault="00C165EF" w:rsidP="00191A84">
            <w:pPr>
              <w:ind w:left="77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À quelle fréquence ?</w:t>
            </w:r>
          </w:p>
        </w:tc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6E123B" w14:textId="77777777" w:rsidR="00C165EF" w:rsidRPr="00C243F5" w:rsidRDefault="00C165EF" w:rsidP="00191A84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BE482A" w14:textId="49CCE429" w:rsidR="00C165EF" w:rsidRPr="00C243F5" w:rsidRDefault="00C165EF" w:rsidP="00F76772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7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E327DB" w14:textId="77777777" w:rsidR="00C165EF" w:rsidRPr="00C243F5" w:rsidRDefault="00C165EF" w:rsidP="008C4EA7">
            <w:pPr>
              <w:ind w:left="77"/>
              <w:rPr>
                <w:rFonts w:ascii="Arial" w:hAnsi="Arial" w:cs="Arial"/>
              </w:rPr>
            </w:pPr>
          </w:p>
        </w:tc>
      </w:tr>
      <w:tr w:rsidR="00C165EF" w:rsidRPr="00C243F5" w14:paraId="5FFB6EF3" w14:textId="77777777" w:rsidTr="3891F0E5">
        <w:trPr>
          <w:cantSplit/>
          <w:trHeight w:hRule="exact" w:val="851"/>
        </w:trPr>
        <w:tc>
          <w:tcPr>
            <w:tcW w:w="380" w:type="dxa"/>
            <w:vMerge/>
            <w:textDirection w:val="tbRl"/>
          </w:tcPr>
          <w:p w14:paraId="5BD96B78" w14:textId="77777777" w:rsidR="00C165EF" w:rsidRPr="00C243F5" w:rsidRDefault="00C165EF" w:rsidP="00191A84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34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FCB45C" w14:textId="69F014C2" w:rsidR="00C165EF" w:rsidRPr="00C243F5" w:rsidRDefault="00C165EF" w:rsidP="00191A84">
            <w:pPr>
              <w:ind w:left="77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Pendant combien de temps ?</w:t>
            </w:r>
          </w:p>
        </w:tc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9FF81F" w14:textId="037E5284" w:rsidR="00C165EF" w:rsidRPr="00C243F5" w:rsidRDefault="00C165EF" w:rsidP="00191A84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FEC123" w14:textId="66DF4A12" w:rsidR="00C165EF" w:rsidRPr="00C243F5" w:rsidRDefault="00C165EF" w:rsidP="00F76772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7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442990" w14:textId="77777777" w:rsidR="00C165EF" w:rsidRPr="00C243F5" w:rsidRDefault="00C165EF" w:rsidP="008C4EA7">
            <w:pPr>
              <w:ind w:left="77"/>
              <w:rPr>
                <w:rFonts w:ascii="Arial" w:hAnsi="Arial" w:cs="Arial"/>
              </w:rPr>
            </w:pPr>
          </w:p>
        </w:tc>
      </w:tr>
      <w:tr w:rsidR="00C165EF" w:rsidRPr="00C243F5" w14:paraId="677E290F" w14:textId="77777777" w:rsidTr="3891F0E5">
        <w:trPr>
          <w:cantSplit/>
          <w:trHeight w:hRule="exact" w:val="851"/>
        </w:trPr>
        <w:tc>
          <w:tcPr>
            <w:tcW w:w="380" w:type="dxa"/>
            <w:vMerge/>
            <w:textDirection w:val="tbRl"/>
          </w:tcPr>
          <w:p w14:paraId="6B2AF6EA" w14:textId="77777777" w:rsidR="00C165EF" w:rsidRPr="00C243F5" w:rsidRDefault="00C165EF" w:rsidP="00191A84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34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927A8F" w14:textId="426A3749" w:rsidR="00C165EF" w:rsidRPr="00C243F5" w:rsidRDefault="00C165EF" w:rsidP="00191A84">
            <w:pPr>
              <w:ind w:left="77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Indication d’effets indésirables possibles</w:t>
            </w:r>
          </w:p>
        </w:tc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74669E" w14:textId="77777777" w:rsidR="00C165EF" w:rsidRPr="00C243F5" w:rsidRDefault="00C165EF" w:rsidP="00191A84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916462" w14:textId="55E81AA8" w:rsidR="00C165EF" w:rsidRPr="00C243F5" w:rsidRDefault="00C165EF" w:rsidP="00F76772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7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C4EB27" w14:textId="77777777" w:rsidR="00C165EF" w:rsidRPr="00C243F5" w:rsidRDefault="00C165EF" w:rsidP="008C4EA7">
            <w:pPr>
              <w:ind w:left="77"/>
              <w:rPr>
                <w:rFonts w:ascii="Arial" w:hAnsi="Arial" w:cs="Arial"/>
              </w:rPr>
            </w:pPr>
          </w:p>
        </w:tc>
      </w:tr>
      <w:tr w:rsidR="00C165EF" w:rsidRPr="00C243F5" w14:paraId="7775FDC1" w14:textId="77777777" w:rsidTr="3891F0E5">
        <w:trPr>
          <w:cantSplit/>
          <w:trHeight w:hRule="exact" w:val="851"/>
        </w:trPr>
        <w:tc>
          <w:tcPr>
            <w:tcW w:w="380" w:type="dxa"/>
            <w:vMerge/>
            <w:textDirection w:val="tbRl"/>
          </w:tcPr>
          <w:p w14:paraId="25A84D39" w14:textId="77777777" w:rsidR="00C165EF" w:rsidRPr="00C243F5" w:rsidRDefault="00C165EF" w:rsidP="00191A84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34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A75A40" w14:textId="7FD7B6E5" w:rsidR="00C165EF" w:rsidRPr="00C243F5" w:rsidRDefault="003C1967" w:rsidP="00191A84">
            <w:pPr>
              <w:ind w:left="77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Étiquette posologique</w:t>
            </w:r>
          </w:p>
        </w:tc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3E1B38" w14:textId="506C134A" w:rsidR="00C165EF" w:rsidRPr="00C243F5" w:rsidRDefault="00C165EF" w:rsidP="00191A84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A7289B" w14:textId="245B5EBA" w:rsidR="00C165EF" w:rsidRPr="00C243F5" w:rsidRDefault="00C165EF" w:rsidP="00F76772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7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CDA66B" w14:textId="77777777" w:rsidR="00C165EF" w:rsidRPr="00C243F5" w:rsidRDefault="00C165EF" w:rsidP="008C4EA7">
            <w:pPr>
              <w:ind w:left="77"/>
              <w:rPr>
                <w:rFonts w:ascii="Arial" w:hAnsi="Arial" w:cs="Arial"/>
              </w:rPr>
            </w:pPr>
          </w:p>
        </w:tc>
      </w:tr>
      <w:tr w:rsidR="00191A84" w:rsidRPr="00C243F5" w14:paraId="15F11B70" w14:textId="77777777" w:rsidTr="3891F0E5">
        <w:trPr>
          <w:cantSplit/>
          <w:trHeight w:val="1218"/>
        </w:trPr>
        <w:tc>
          <w:tcPr>
            <w:tcW w:w="380" w:type="dxa"/>
            <w:vMerge w:val="restart"/>
            <w:tcBorders>
              <w:top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14:paraId="6DFA01E2" w14:textId="77777777" w:rsidR="00191A84" w:rsidRPr="00C243F5" w:rsidRDefault="00191A84" w:rsidP="00191A84">
            <w:pPr>
              <w:ind w:left="113" w:right="113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/>
                <w:b/>
              </w:rPr>
              <w:t>Traitements complémentaires</w:t>
            </w:r>
          </w:p>
        </w:tc>
        <w:tc>
          <w:tcPr>
            <w:tcW w:w="343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44421FE" w14:textId="77777777" w:rsidR="00191A84" w:rsidRDefault="00191A84" w:rsidP="00191A84">
            <w:pPr>
              <w:ind w:left="79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Traitements complémentaires adéquats (au moins 1), p. ex. </w:t>
            </w:r>
          </w:p>
          <w:p w14:paraId="1843B1E1" w14:textId="7025374C" w:rsidR="007D447F" w:rsidRPr="007D447F" w:rsidRDefault="007D447F" w:rsidP="007B17D3">
            <w:pPr>
              <w:pStyle w:val="Listenabsatz"/>
              <w:ind w:left="437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481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80BCC84" w14:textId="77777777" w:rsidR="00191A84" w:rsidRPr="00C243F5" w:rsidRDefault="00191A84" w:rsidP="00191A84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E9BE380" w14:textId="1F298469" w:rsidR="00191A84" w:rsidRPr="00EF5FF6" w:rsidRDefault="00191A84" w:rsidP="00EF5FF6">
            <w:pPr>
              <w:rPr>
                <w:rFonts w:ascii="Arial" w:hAnsi="Arial" w:cs="Arial"/>
                <w:bCs/>
              </w:rPr>
            </w:pPr>
          </w:p>
        </w:tc>
        <w:tc>
          <w:tcPr>
            <w:tcW w:w="776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D739392" w14:textId="77777777" w:rsidR="00191A84" w:rsidRPr="00C243F5" w:rsidRDefault="00191A84" w:rsidP="008C4EA7">
            <w:pPr>
              <w:rPr>
                <w:rFonts w:ascii="Arial" w:hAnsi="Arial" w:cs="Arial"/>
              </w:rPr>
            </w:pPr>
          </w:p>
        </w:tc>
      </w:tr>
      <w:tr w:rsidR="00191A84" w:rsidRPr="00C243F5" w14:paraId="55DAC4C6" w14:textId="77777777" w:rsidTr="3891F0E5">
        <w:trPr>
          <w:cantSplit/>
          <w:trHeight w:hRule="exact" w:val="1162"/>
        </w:trPr>
        <w:tc>
          <w:tcPr>
            <w:tcW w:w="380" w:type="dxa"/>
            <w:vMerge/>
            <w:textDirection w:val="tbRl"/>
          </w:tcPr>
          <w:p w14:paraId="5DB65188" w14:textId="77777777" w:rsidR="00191A84" w:rsidRPr="00C243F5" w:rsidRDefault="00191A84" w:rsidP="00191A84">
            <w:pPr>
              <w:pStyle w:val="Listenabsatz"/>
              <w:numPr>
                <w:ilvl w:val="0"/>
                <w:numId w:val="35"/>
              </w:numPr>
              <w:ind w:left="361" w:right="113" w:hanging="284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34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62B0F0" w14:textId="77777777" w:rsidR="00191A84" w:rsidRPr="00C243F5" w:rsidRDefault="00191A84" w:rsidP="00191A84">
            <w:pPr>
              <w:ind w:left="77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Informations sur le traitement complémentaire </w:t>
            </w:r>
          </w:p>
        </w:tc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2ABB90" w14:textId="77777777" w:rsidR="00191A84" w:rsidRPr="00C243F5" w:rsidRDefault="00191A84" w:rsidP="00191A84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A24A9" w14:textId="5FDEDB58" w:rsidR="00191A84" w:rsidRPr="00C243F5" w:rsidRDefault="00191A84" w:rsidP="00F76772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7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D2B0F0" w14:textId="77777777" w:rsidR="00191A84" w:rsidRPr="00C243F5" w:rsidRDefault="00191A84" w:rsidP="008C4EA7">
            <w:pPr>
              <w:rPr>
                <w:rFonts w:ascii="Arial" w:hAnsi="Arial" w:cs="Arial"/>
              </w:rPr>
            </w:pPr>
          </w:p>
        </w:tc>
      </w:tr>
      <w:tr w:rsidR="00191A84" w:rsidRPr="00C243F5" w14:paraId="0E45CD4F" w14:textId="77777777" w:rsidTr="3891F0E5">
        <w:trPr>
          <w:cantSplit/>
          <w:trHeight w:hRule="exact" w:val="1247"/>
        </w:trPr>
        <w:tc>
          <w:tcPr>
            <w:tcW w:w="380" w:type="dxa"/>
            <w:vMerge/>
            <w:textDirection w:val="tbRl"/>
          </w:tcPr>
          <w:p w14:paraId="44BBB4C0" w14:textId="77777777" w:rsidR="00191A84" w:rsidRPr="00C243F5" w:rsidRDefault="00191A84" w:rsidP="00191A84">
            <w:pPr>
              <w:pStyle w:val="Listenabsatz"/>
              <w:numPr>
                <w:ilvl w:val="0"/>
                <w:numId w:val="35"/>
              </w:numPr>
              <w:ind w:left="363" w:right="113" w:hanging="284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343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011F4E7" w14:textId="42D11C4E" w:rsidR="00191A84" w:rsidRPr="00C243F5" w:rsidRDefault="00191A84" w:rsidP="002D3B06">
            <w:pPr>
              <w:ind w:left="79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Justification du traitement complémentaire</w:t>
            </w:r>
          </w:p>
        </w:tc>
        <w:tc>
          <w:tcPr>
            <w:tcW w:w="48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BED22DF" w14:textId="77777777" w:rsidR="00191A84" w:rsidRPr="00C243F5" w:rsidRDefault="00191A84" w:rsidP="00191A84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35FC703" w14:textId="4B38ED1B" w:rsidR="00191A84" w:rsidRPr="00C243F5" w:rsidRDefault="00191A84" w:rsidP="00F76772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76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C629DA0" w14:textId="77777777" w:rsidR="00191A84" w:rsidRPr="00C243F5" w:rsidRDefault="00191A84" w:rsidP="008C4EA7">
            <w:pPr>
              <w:rPr>
                <w:rFonts w:ascii="Arial" w:hAnsi="Arial" w:cs="Arial"/>
              </w:rPr>
            </w:pPr>
          </w:p>
        </w:tc>
      </w:tr>
      <w:tr w:rsidR="005A194A" w:rsidRPr="00C243F5" w14:paraId="7FCBAE17" w14:textId="77777777" w:rsidTr="3891F0E5">
        <w:trPr>
          <w:cantSplit/>
          <w:trHeight w:hRule="exact" w:val="2778"/>
        </w:trPr>
        <w:tc>
          <w:tcPr>
            <w:tcW w:w="380" w:type="dxa"/>
            <w:shd w:val="clear" w:color="auto" w:fill="F2F2F2" w:themeFill="background1" w:themeFillShade="F2"/>
            <w:textDirection w:val="btLr"/>
            <w:vAlign w:val="center"/>
          </w:tcPr>
          <w:p w14:paraId="34E384C2" w14:textId="0F9FF9D3" w:rsidR="005A194A" w:rsidRPr="00C243F5" w:rsidRDefault="005A194A" w:rsidP="005A194A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</w:rPr>
              <w:lastRenderedPageBreak/>
              <w:t>Mesures de prévention</w:t>
            </w:r>
          </w:p>
        </w:tc>
        <w:tc>
          <w:tcPr>
            <w:tcW w:w="34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59A0E8" w14:textId="77777777" w:rsidR="007A4B35" w:rsidRDefault="005A194A" w:rsidP="007A4B35">
            <w:pPr>
              <w:ind w:left="79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Mesures de prévention adéquates (au moins 1), p. ex. </w:t>
            </w:r>
          </w:p>
          <w:p w14:paraId="1768D9E0" w14:textId="5EC74D21" w:rsidR="007D447F" w:rsidRPr="007A4B35" w:rsidRDefault="007D447F" w:rsidP="007B17D3">
            <w:pPr>
              <w:pStyle w:val="Listenabsatz"/>
              <w:ind w:left="437"/>
              <w:rPr>
                <w:rFonts w:ascii="Arial" w:hAnsi="Arial" w:cs="Arial"/>
              </w:rPr>
            </w:pPr>
          </w:p>
        </w:tc>
        <w:tc>
          <w:tcPr>
            <w:tcW w:w="4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7B2039" w14:textId="3C719784" w:rsidR="005A194A" w:rsidRPr="00C243F5" w:rsidRDefault="005A194A" w:rsidP="005A194A">
            <w:pPr>
              <w:ind w:left="77"/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8FE6E1" w14:textId="1EE6C1D5" w:rsidR="005A194A" w:rsidRPr="00C243F5" w:rsidRDefault="005A194A" w:rsidP="00AD655A">
            <w:pPr>
              <w:rPr>
                <w:rFonts w:ascii="Arial" w:hAnsi="Arial" w:cs="Arial"/>
              </w:rPr>
            </w:pPr>
          </w:p>
        </w:tc>
        <w:tc>
          <w:tcPr>
            <w:tcW w:w="77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98F3BE" w14:textId="77777777" w:rsidR="005A194A" w:rsidRPr="00C243F5" w:rsidRDefault="005A194A" w:rsidP="00DC676E">
            <w:pPr>
              <w:ind w:left="77"/>
              <w:rPr>
                <w:rFonts w:ascii="Arial" w:hAnsi="Arial" w:cs="Arial"/>
              </w:rPr>
            </w:pPr>
          </w:p>
        </w:tc>
      </w:tr>
      <w:tr w:rsidR="005A194A" w:rsidRPr="00C243F5" w14:paraId="239ED846" w14:textId="77777777" w:rsidTr="3891F0E5">
        <w:trPr>
          <w:cantSplit/>
          <w:trHeight w:hRule="exact" w:val="1644"/>
        </w:trPr>
        <w:tc>
          <w:tcPr>
            <w:tcW w:w="380" w:type="dxa"/>
            <w:vMerge w:val="restart"/>
            <w:tcBorders>
              <w:top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14:paraId="31728818" w14:textId="596EB2B6" w:rsidR="005A194A" w:rsidRPr="00C243F5" w:rsidRDefault="005A194A" w:rsidP="005A194A">
            <w:pPr>
              <w:ind w:left="113" w:right="113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/>
                <w:b/>
              </w:rPr>
              <w:t>Conclusion</w:t>
            </w:r>
          </w:p>
        </w:tc>
        <w:tc>
          <w:tcPr>
            <w:tcW w:w="343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1DBD1CB" w14:textId="77777777" w:rsidR="005A194A" w:rsidRPr="00C243F5" w:rsidRDefault="005A194A" w:rsidP="005A194A">
            <w:pPr>
              <w:ind w:left="79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Autres besoins/questions ouvertes clarifiées</w:t>
            </w:r>
          </w:p>
        </w:tc>
        <w:tc>
          <w:tcPr>
            <w:tcW w:w="481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90C20C1" w14:textId="77777777" w:rsidR="005A194A" w:rsidRPr="00C243F5" w:rsidRDefault="005A194A" w:rsidP="005A194A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15154F2" w14:textId="69A849C0" w:rsidR="005A194A" w:rsidRPr="00C243F5" w:rsidRDefault="005A194A" w:rsidP="00F76772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76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83490AB" w14:textId="77777777" w:rsidR="005A194A" w:rsidRPr="00C243F5" w:rsidRDefault="005A194A" w:rsidP="005A194A">
            <w:pPr>
              <w:rPr>
                <w:rFonts w:ascii="Arial" w:hAnsi="Arial" w:cs="Arial"/>
              </w:rPr>
            </w:pPr>
          </w:p>
        </w:tc>
      </w:tr>
      <w:tr w:rsidR="005A194A" w:rsidRPr="00C243F5" w14:paraId="73B5FEC4" w14:textId="77777777" w:rsidTr="3891F0E5">
        <w:trPr>
          <w:cantSplit/>
          <w:trHeight w:val="1493"/>
        </w:trPr>
        <w:tc>
          <w:tcPr>
            <w:tcW w:w="380" w:type="dxa"/>
            <w:vMerge/>
            <w:textDirection w:val="tbRl"/>
          </w:tcPr>
          <w:p w14:paraId="1FDBBB57" w14:textId="77777777" w:rsidR="005A194A" w:rsidRPr="00C243F5" w:rsidRDefault="005A194A" w:rsidP="005A194A">
            <w:pPr>
              <w:pStyle w:val="Listenabsatz"/>
              <w:numPr>
                <w:ilvl w:val="0"/>
                <w:numId w:val="35"/>
              </w:numPr>
              <w:ind w:left="363" w:right="113" w:hanging="284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34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AEBE23" w14:textId="1A03079A" w:rsidR="005A194A" w:rsidRPr="00C243F5" w:rsidRDefault="005A194A" w:rsidP="005A194A">
            <w:pPr>
              <w:ind w:left="79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Offre de suivi </w:t>
            </w:r>
          </w:p>
        </w:tc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C13423" w14:textId="77777777" w:rsidR="005A194A" w:rsidRPr="00C243F5" w:rsidRDefault="005A194A" w:rsidP="005A194A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F9DA03" w14:textId="1CBB514C" w:rsidR="005A194A" w:rsidRPr="00C243F5" w:rsidRDefault="005A194A" w:rsidP="00F76772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7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2D80E1" w14:textId="77777777" w:rsidR="005A194A" w:rsidRPr="00C243F5" w:rsidRDefault="005A194A" w:rsidP="005A194A">
            <w:pPr>
              <w:ind w:left="77"/>
              <w:rPr>
                <w:rFonts w:ascii="Arial" w:hAnsi="Arial" w:cs="Arial"/>
              </w:rPr>
            </w:pPr>
          </w:p>
        </w:tc>
      </w:tr>
      <w:tr w:rsidR="005A194A" w:rsidRPr="00C243F5" w14:paraId="2E9C4415" w14:textId="77777777" w:rsidTr="3891F0E5">
        <w:trPr>
          <w:cantSplit/>
          <w:trHeight w:hRule="exact" w:val="1644"/>
        </w:trPr>
        <w:tc>
          <w:tcPr>
            <w:tcW w:w="380" w:type="dxa"/>
            <w:vMerge/>
            <w:textDirection w:val="tbRl"/>
          </w:tcPr>
          <w:p w14:paraId="27FBACE6" w14:textId="77777777" w:rsidR="005A194A" w:rsidRPr="00C243F5" w:rsidRDefault="005A194A" w:rsidP="005A194A">
            <w:pPr>
              <w:pStyle w:val="Listenabsatz"/>
              <w:numPr>
                <w:ilvl w:val="0"/>
                <w:numId w:val="35"/>
              </w:numPr>
              <w:ind w:left="363" w:right="113" w:hanging="284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343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D24CB98" w14:textId="6CC4B25C" w:rsidR="005A194A" w:rsidRPr="00C243F5" w:rsidRDefault="0086584F" w:rsidP="005A194A">
            <w:pPr>
              <w:ind w:left="79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Conclusion de l’activité de vente</w:t>
            </w:r>
          </w:p>
        </w:tc>
        <w:tc>
          <w:tcPr>
            <w:tcW w:w="48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7A37079" w14:textId="77777777" w:rsidR="005A194A" w:rsidRPr="00C243F5" w:rsidRDefault="005A194A" w:rsidP="005A194A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41E74F3" w14:textId="7CF96CFF" w:rsidR="005A194A" w:rsidRPr="00C243F5" w:rsidRDefault="005A194A" w:rsidP="00F76772">
            <w:pPr>
              <w:pStyle w:val="Listenabsatz"/>
              <w:ind w:left="437"/>
              <w:rPr>
                <w:rFonts w:ascii="Arial" w:hAnsi="Arial" w:cs="Arial"/>
              </w:rPr>
            </w:pPr>
          </w:p>
        </w:tc>
        <w:tc>
          <w:tcPr>
            <w:tcW w:w="776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F796173" w14:textId="77777777" w:rsidR="005A194A" w:rsidRPr="00C243F5" w:rsidRDefault="005A194A" w:rsidP="005A194A">
            <w:pPr>
              <w:ind w:left="77"/>
              <w:rPr>
                <w:rFonts w:ascii="Arial" w:hAnsi="Arial" w:cs="Arial"/>
              </w:rPr>
            </w:pPr>
          </w:p>
        </w:tc>
      </w:tr>
    </w:tbl>
    <w:p w14:paraId="6759906F" w14:textId="446F3168" w:rsidR="005D314A" w:rsidRPr="00DC676E" w:rsidRDefault="005D314A" w:rsidP="005D314A">
      <w:pPr>
        <w:spacing w:line="240" w:lineRule="auto"/>
        <w:rPr>
          <w:rFonts w:ascii="Arial" w:hAnsi="Arial" w:cs="Arial"/>
          <w:sz w:val="18"/>
          <w:szCs w:val="18"/>
        </w:rPr>
      </w:pPr>
    </w:p>
    <w:sectPr w:rsidR="005D314A" w:rsidRPr="00DC676E" w:rsidSect="006B5E7D">
      <w:headerReference w:type="default" r:id="rId11"/>
      <w:footerReference w:type="default" r:id="rId12"/>
      <w:pgSz w:w="16839" w:h="11907" w:orient="landscape" w:code="9"/>
      <w:pgMar w:top="1134" w:right="1418" w:bottom="851" w:left="851" w:header="1304" w:footer="3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0378FB" w14:textId="77777777" w:rsidR="0013156A" w:rsidRDefault="0013156A" w:rsidP="00F91D37">
      <w:pPr>
        <w:spacing w:line="240" w:lineRule="auto"/>
      </w:pPr>
      <w:r>
        <w:separator/>
      </w:r>
    </w:p>
  </w:endnote>
  <w:endnote w:type="continuationSeparator" w:id="0">
    <w:p w14:paraId="76C29AD0" w14:textId="77777777" w:rsidR="0013156A" w:rsidRDefault="0013156A" w:rsidP="00F91D37">
      <w:pPr>
        <w:spacing w:line="240" w:lineRule="auto"/>
      </w:pPr>
      <w:r>
        <w:continuationSeparator/>
      </w:r>
    </w:p>
  </w:endnote>
  <w:endnote w:type="continuationNotice" w:id="1">
    <w:p w14:paraId="5731CFAD" w14:textId="77777777" w:rsidR="0013156A" w:rsidRDefault="0013156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LT Com 55 Roman">
    <w:altName w:val="Arial"/>
    <w:charset w:val="00"/>
    <w:family w:val="swiss"/>
    <w:pitch w:val="variable"/>
    <w:sig w:usb0="8000008F" w:usb1="10002042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46DC9C" w14:textId="184A4484" w:rsidR="003801D8" w:rsidRPr="00054E6D" w:rsidRDefault="003801D8" w:rsidP="002715D0">
    <w:pPr>
      <w:pStyle w:val="Fuzeile"/>
      <w:rPr>
        <w:rFonts w:ascii="Arial" w:hAnsi="Arial" w:cs="Arial"/>
        <w:sz w:val="16"/>
        <w:szCs w:val="16"/>
      </w:rPr>
    </w:pPr>
    <w:r w:rsidRPr="00054E6D">
      <w:rPr>
        <w:rFonts w:ascii="Arial" w:hAnsi="Arial"/>
        <w:sz w:val="16"/>
        <w:szCs w:val="16"/>
      </w:rPr>
      <w:t xml:space="preserve">Procédure de qualification </w:t>
    </w:r>
    <w:proofErr w:type="spellStart"/>
    <w:r w:rsidRPr="00054E6D">
      <w:rPr>
        <w:rFonts w:ascii="Arial" w:hAnsi="Arial"/>
        <w:sz w:val="16"/>
        <w:szCs w:val="16"/>
      </w:rPr>
      <w:t>assistant·e</w:t>
    </w:r>
    <w:proofErr w:type="spellEnd"/>
    <w:r w:rsidRPr="00054E6D">
      <w:rPr>
        <w:rFonts w:ascii="Arial" w:hAnsi="Arial"/>
        <w:sz w:val="16"/>
        <w:szCs w:val="16"/>
      </w:rPr>
      <w:t xml:space="preserve"> en pharmacie CFC, </w:t>
    </w:r>
    <w:proofErr w:type="spellStart"/>
    <w:r w:rsidRPr="00054E6D">
      <w:rPr>
        <w:rFonts w:ascii="Arial" w:hAnsi="Arial"/>
        <w:sz w:val="16"/>
        <w:szCs w:val="16"/>
      </w:rPr>
      <w:t>expert·e·s</w:t>
    </w:r>
    <w:proofErr w:type="spellEnd"/>
    <w:r w:rsidRPr="00054E6D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8240" behindDoc="0" locked="1" layoutInCell="1" allowOverlap="1" wp14:anchorId="0F4FE61B" wp14:editId="073B5DC6">
              <wp:simplePos x="0" y="0"/>
              <wp:positionH relativeFrom="rightMargin">
                <wp:align>right</wp:align>
              </wp:positionH>
              <wp:positionV relativeFrom="page">
                <wp:align>bottom</wp:align>
              </wp:positionV>
              <wp:extent cx="1317600" cy="568800"/>
              <wp:effectExtent l="0" t="0" r="0" b="0"/>
              <wp:wrapNone/>
              <wp:docPr id="1682160954" name="Textfeld 168216095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17600" cy="56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91B170" w14:textId="77777777" w:rsidR="003801D8" w:rsidRPr="001579D2" w:rsidRDefault="003801D8" w:rsidP="002715D0">
                          <w:pPr>
                            <w:pStyle w:val="Seitenzahlen"/>
                            <w:ind w:firstLine="709"/>
                            <w:rPr>
                              <w:rFonts w:ascii="Arial" w:hAnsi="Arial" w:cs="Arial"/>
                            </w:rPr>
                          </w:pPr>
                          <w:r w:rsidRPr="001579D2">
                            <w:rPr>
                              <w:rFonts w:ascii="Arial" w:hAnsi="Arial" w:cs="Arial"/>
                              <w:sz w:val="20"/>
                            </w:rPr>
                            <w:fldChar w:fldCharType="begin"/>
                          </w:r>
                          <w:r w:rsidRPr="001579D2">
                            <w:rPr>
                              <w:rFonts w:ascii="Arial" w:hAnsi="Arial" w:cs="Arial"/>
                              <w:sz w:val="20"/>
                            </w:rPr>
                            <w:instrText>PAGE   \* MERGEFORMAT</w:instrText>
                          </w:r>
                          <w:r w:rsidRPr="001579D2">
                            <w:rPr>
                              <w:rFonts w:ascii="Arial" w:hAnsi="Arial" w:cs="Arial"/>
                              <w:sz w:val="20"/>
                            </w:rPr>
                            <w:fldChar w:fldCharType="separate"/>
                          </w:r>
                          <w:r w:rsidRPr="001579D2">
                            <w:rPr>
                              <w:rFonts w:ascii="Arial" w:hAnsi="Arial" w:cs="Arial"/>
                              <w:sz w:val="20"/>
                            </w:rPr>
                            <w:t>22</w:t>
                          </w:r>
                          <w:r w:rsidRPr="001579D2">
                            <w:rPr>
                              <w:rFonts w:ascii="Arial" w:hAnsi="Arial" w:cs="Arial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>/</w:t>
                          </w:r>
                          <w:r w:rsidRPr="001579D2">
                            <w:rPr>
                              <w:rFonts w:ascii="Arial" w:hAnsi="Arial" w:cs="Arial"/>
                              <w:sz w:val="20"/>
                            </w:rPr>
                            <w:fldChar w:fldCharType="begin"/>
                          </w:r>
                          <w:r w:rsidRPr="001579D2">
                            <w:rPr>
                              <w:rFonts w:ascii="Arial" w:hAnsi="Arial" w:cs="Arial"/>
                              <w:sz w:val="20"/>
                            </w:rPr>
                            <w:instrText xml:space="preserve"> NUMPAGES   \* MERGEFORMAT </w:instrText>
                          </w:r>
                          <w:r w:rsidRPr="001579D2">
                            <w:rPr>
                              <w:rFonts w:ascii="Arial" w:hAnsi="Arial" w:cs="Arial"/>
                              <w:sz w:val="20"/>
                            </w:rPr>
                            <w:fldChar w:fldCharType="separate"/>
                          </w:r>
                          <w:r w:rsidRPr="001579D2">
                            <w:rPr>
                              <w:rFonts w:ascii="Arial" w:hAnsi="Arial" w:cs="Arial"/>
                              <w:sz w:val="20"/>
                            </w:rPr>
                            <w:t>35</w:t>
                          </w:r>
                          <w:r w:rsidRPr="001579D2">
                            <w:rPr>
                              <w:rFonts w:ascii="Arial" w:hAnsi="Arial" w:cs="Arial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432000" bIns="360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F4FE61B" id="_x0000_t202" coordsize="21600,21600" o:spt="202" path="m,l,21600r21600,l21600,xe">
              <v:stroke joinstyle="miter"/>
              <v:path gradientshapeok="t" o:connecttype="rect"/>
            </v:shapetype>
            <v:shape id="Textfeld 1682160954" o:spid="_x0000_s1026" type="#_x0000_t202" style="position:absolute;margin-left:52.55pt;margin-top:0;width:103.75pt;height:44.8pt;z-index:251658240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bottom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" filled="f" stroked="f" strokeweight=".5pt">
              <v:textbox inset="0,0,12mm,10mm">
                <w:txbxContent>
                  <w:p w14:paraId="2D91B170" w14:textId="77777777" w:rsidR="003801D8" w:rsidRPr="001579D2" w:rsidRDefault="003801D8" w:rsidP="002715D0">
                    <w:pPr>
                      <w:pStyle w:val="Seitenzahlen"/>
                      <w:ind w:firstLine="709"/>
                      <w:rPr>
                        <w:rFonts w:ascii="Arial" w:hAnsi="Arial" w:cs="Arial"/>
                      </w:rPr>
                    </w:pPr>
                    <w:r w:rsidRPr="001579D2">
                      <w:rPr>
                        <w:rFonts w:ascii="Arial" w:hAnsi="Arial" w:cs="Arial"/>
                        <w:sz w:val="20"/>
                      </w:rPr>
                      <w:fldChar w:fldCharType="begin"/>
                    </w:r>
                    <w:r w:rsidRPr="001579D2">
                      <w:rPr>
                        <w:rFonts w:ascii="Arial" w:hAnsi="Arial" w:cs="Arial"/>
                        <w:sz w:val="20"/>
                      </w:rPr>
                      <w:instrText>PAGE   \* MERGEFORMAT</w:instrText>
                    </w:r>
                    <w:r w:rsidRPr="001579D2">
                      <w:rPr>
                        <w:rFonts w:ascii="Arial" w:hAnsi="Arial" w:cs="Arial"/>
                        <w:sz w:val="20"/>
                      </w:rPr>
                      <w:fldChar w:fldCharType="separate"/>
                    </w:r>
                    <w:r w:rsidRPr="001579D2">
                      <w:rPr>
                        <w:rFonts w:ascii="Arial" w:hAnsi="Arial" w:cs="Arial"/>
                        <w:sz w:val="20"/>
                      </w:rPr>
                      <w:t>22</w:t>
                    </w:r>
                    <w:r w:rsidRPr="001579D2">
                      <w:rPr>
                        <w:rFonts w:ascii="Arial" w:hAnsi="Arial" w:cs="Arial"/>
                        <w:sz w:val="20"/>
                      </w:rPr>
                      <w:fldChar w:fldCharType="end"/>
                    </w:r>
                    <w:r>
                      <w:rPr>
                        <w:rFonts w:ascii="Arial" w:hAnsi="Arial"/>
                        <w:sz w:val="20"/>
                      </w:rPr>
                      <w:t>/</w:t>
                    </w:r>
                    <w:r w:rsidRPr="001579D2">
                      <w:rPr>
                        <w:rFonts w:ascii="Arial" w:hAnsi="Arial" w:cs="Arial"/>
                        <w:sz w:val="20"/>
                      </w:rPr>
                      <w:fldChar w:fldCharType="begin"/>
                    </w:r>
                    <w:r w:rsidRPr="001579D2">
                      <w:rPr>
                        <w:rFonts w:ascii="Arial" w:hAnsi="Arial" w:cs="Arial"/>
                        <w:sz w:val="20"/>
                      </w:rPr>
                      <w:instrText xml:space="preserve"> NUMPAGES   \* MERGEFORMAT </w:instrText>
                    </w:r>
                    <w:r w:rsidRPr="001579D2">
                      <w:rPr>
                        <w:rFonts w:ascii="Arial" w:hAnsi="Arial" w:cs="Arial"/>
                        <w:sz w:val="20"/>
                      </w:rPr>
                      <w:fldChar w:fldCharType="separate"/>
                    </w:r>
                    <w:r w:rsidRPr="001579D2">
                      <w:rPr>
                        <w:rFonts w:ascii="Arial" w:hAnsi="Arial" w:cs="Arial"/>
                        <w:sz w:val="20"/>
                      </w:rPr>
                      <w:t>35</w:t>
                    </w:r>
                    <w:r w:rsidRPr="001579D2">
                      <w:rPr>
                        <w:rFonts w:ascii="Arial" w:hAnsi="Arial" w:cs="Arial"/>
                        <w:sz w:val="20"/>
                      </w:rPr>
                      <w:fldChar w:fldCharType="end"/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  <w:p w14:paraId="568A363F" w14:textId="77777777" w:rsidR="003801D8" w:rsidRPr="008C1471" w:rsidRDefault="003801D8">
    <w:pPr>
      <w:pStyle w:val="Fuzeile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6DA97E" w14:textId="77777777" w:rsidR="0013156A" w:rsidRDefault="0013156A" w:rsidP="00F91D37">
      <w:pPr>
        <w:spacing w:line="240" w:lineRule="auto"/>
      </w:pPr>
      <w:r>
        <w:separator/>
      </w:r>
    </w:p>
  </w:footnote>
  <w:footnote w:type="continuationSeparator" w:id="0">
    <w:p w14:paraId="03DC6049" w14:textId="77777777" w:rsidR="0013156A" w:rsidRDefault="0013156A" w:rsidP="00F91D37">
      <w:pPr>
        <w:spacing w:line="240" w:lineRule="auto"/>
      </w:pPr>
      <w:r>
        <w:continuationSeparator/>
      </w:r>
    </w:p>
  </w:footnote>
  <w:footnote w:type="continuationNotice" w:id="1">
    <w:p w14:paraId="4F13A89F" w14:textId="77777777" w:rsidR="0013156A" w:rsidRDefault="0013156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92D77" w14:textId="0F0FA33E" w:rsidR="00F24837" w:rsidRPr="00526632" w:rsidRDefault="00027447" w:rsidP="009B0F5B">
    <w:pPr>
      <w:rPr>
        <w:rFonts w:ascii="Arial" w:hAnsi="Arial" w:cs="Arial"/>
        <w:b/>
        <w:bCs/>
      </w:rPr>
    </w:pPr>
    <w:r>
      <w:rPr>
        <w:rFonts w:ascii="Arial" w:hAnsi="Arial"/>
        <w:b/>
      </w:rPr>
      <w:t>Point d’appréciation 1 </w:t>
    </w:r>
    <w:r>
      <w:rPr>
        <w:noProof/>
        <w:sz w:val="10"/>
      </w:rPr>
      <mc:AlternateContent>
        <mc:Choice Requires="wpg">
          <w:drawing>
            <wp:anchor distT="0" distB="0" distL="114300" distR="114300" simplePos="0" relativeHeight="251660288" behindDoc="0" locked="1" layoutInCell="1" allowOverlap="1" wp14:anchorId="7771263E" wp14:editId="4AD50D09">
              <wp:simplePos x="0" y="0"/>
              <wp:positionH relativeFrom="rightMargin">
                <wp:align>right</wp:align>
              </wp:positionH>
              <wp:positionV relativeFrom="page">
                <wp:align>top</wp:align>
              </wp:positionV>
              <wp:extent cx="2307600" cy="982800"/>
              <wp:effectExtent l="0" t="0" r="0" b="8255"/>
              <wp:wrapNone/>
              <wp:docPr id="40" name="Gruppieren 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307600" cy="982800"/>
                        <a:chOff x="0" y="0"/>
                        <a:chExt cx="2307630" cy="983615"/>
                      </a:xfrm>
                    </wpg:grpSpPr>
                    <wps:wsp>
                      <wps:cNvPr id="41" name="Rechteck 41"/>
                      <wps:cNvSpPr/>
                      <wps:spPr>
                        <a:xfrm>
                          <a:off x="1764030" y="0"/>
                          <a:ext cx="543600" cy="37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2" name="Grafik 42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217170"/>
                          <a:ext cx="1885950" cy="7664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>
          <w:pict>
            <v:group id="Gruppieren 8" style="position:absolute;margin-left:130.5pt;margin-top:0;width:181.7pt;height:77.4pt;z-index:251660288;mso-position-horizontal:right;mso-position-horizontal-relative:right-margin-area;mso-position-vertical:top;mso-position-vertical-relative:page;mso-width-relative:margin;mso-height-relative:margin" coordsize="23076,9836" o:spid="_x0000_s1026" w14:anchorId="0AE13E4A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">
              <v:rect id="Rechteck 41" style="position:absolute;left:17640;width:5436;height:3708;visibility:visible;mso-wrap-style:square;v-text-anchor:middle" o:spid="_x0000_s1027" filled="f" stroked="f" strokeweight="2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"/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Grafik 42" style="position:absolute;top:2171;width:18859;height:7665;visibility:visible;mso-wrap-style:square" o:spid="_x0000_s1028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">
                <v:imagedata o:title="" r:id="rId2"/>
              </v:shape>
              <w10:wrap anchorx="margin" anchory="page"/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EF636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E94C03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29ED57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DB812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9A94D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A9A347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0EA1BE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86FE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A947F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BFC17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516D55"/>
    <w:multiLevelType w:val="hybridMultilevel"/>
    <w:tmpl w:val="41EC7038"/>
    <w:lvl w:ilvl="0" w:tplc="08070001">
      <w:start w:val="1"/>
      <w:numFmt w:val="bullet"/>
      <w:lvlText w:val=""/>
      <w:lvlJc w:val="left"/>
      <w:pPr>
        <w:ind w:left="981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70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4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</w:abstractNum>
  <w:abstractNum w:abstractNumId="11" w15:restartNumberingAfterBreak="0">
    <w:nsid w:val="12090F04"/>
    <w:multiLevelType w:val="hybridMultilevel"/>
    <w:tmpl w:val="798C8384"/>
    <w:lvl w:ilvl="0" w:tplc="08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9C5BE9"/>
    <w:multiLevelType w:val="hybridMultilevel"/>
    <w:tmpl w:val="56AC58E8"/>
    <w:lvl w:ilvl="0" w:tplc="33A80C5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6158B3"/>
    <w:multiLevelType w:val="hybridMultilevel"/>
    <w:tmpl w:val="3372EAF2"/>
    <w:lvl w:ilvl="0" w:tplc="0807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14" w15:restartNumberingAfterBreak="0">
    <w:nsid w:val="161E2886"/>
    <w:multiLevelType w:val="hybridMultilevel"/>
    <w:tmpl w:val="61927896"/>
    <w:lvl w:ilvl="0" w:tplc="08070001">
      <w:start w:val="1"/>
      <w:numFmt w:val="bullet"/>
      <w:lvlText w:val=""/>
      <w:lvlJc w:val="left"/>
      <w:pPr>
        <w:ind w:left="86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15" w15:restartNumberingAfterBreak="0">
    <w:nsid w:val="198A7877"/>
    <w:multiLevelType w:val="multilevel"/>
    <w:tmpl w:val="14FC64F4"/>
    <w:lvl w:ilvl="0">
      <w:start w:val="1"/>
      <w:numFmt w:val="decimal"/>
      <w:pStyle w:val="Dokumentbezeichnung"/>
      <w:lvlText w:val="%1"/>
      <w:lvlJc w:val="left"/>
      <w:pPr>
        <w:ind w:left="851" w:hanging="709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06F68A9"/>
    <w:multiLevelType w:val="hybridMultilevel"/>
    <w:tmpl w:val="D5022724"/>
    <w:lvl w:ilvl="0" w:tplc="9C642B62">
      <w:numFmt w:val="bullet"/>
      <w:lvlText w:val="-"/>
      <w:lvlJc w:val="left"/>
      <w:pPr>
        <w:ind w:left="439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15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7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9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31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03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75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7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99" w:hanging="360"/>
      </w:pPr>
      <w:rPr>
        <w:rFonts w:ascii="Wingdings" w:hAnsi="Wingdings" w:hint="default"/>
      </w:rPr>
    </w:lvl>
  </w:abstractNum>
  <w:abstractNum w:abstractNumId="17" w15:restartNumberingAfterBreak="0">
    <w:nsid w:val="217D65D5"/>
    <w:multiLevelType w:val="hybridMultilevel"/>
    <w:tmpl w:val="0C5C956A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E804FF"/>
    <w:multiLevelType w:val="hybridMultilevel"/>
    <w:tmpl w:val="522274AA"/>
    <w:lvl w:ilvl="0" w:tplc="11AC66EC">
      <w:start w:val="1"/>
      <w:numFmt w:val="decimal"/>
      <w:pStyle w:val="Traktandum-Tite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6B1BA1"/>
    <w:multiLevelType w:val="multilevel"/>
    <w:tmpl w:val="20AA8946"/>
    <w:lvl w:ilvl="0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%2"/>
      <w:lvlJc w:val="left"/>
      <w:pPr>
        <w:ind w:left="298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6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62" w:hanging="1440"/>
      </w:pPr>
      <w:rPr>
        <w:rFonts w:hint="default"/>
      </w:rPr>
    </w:lvl>
  </w:abstractNum>
  <w:abstractNum w:abstractNumId="20" w15:restartNumberingAfterBreak="0">
    <w:nsid w:val="27E8274B"/>
    <w:multiLevelType w:val="multilevel"/>
    <w:tmpl w:val="C4E4D39E"/>
    <w:lvl w:ilvl="0">
      <w:start w:val="1"/>
      <w:numFmt w:val="bullet"/>
      <w:lvlText w:val="‒"/>
      <w:lvlJc w:val="left"/>
      <w:pPr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ind w:left="567" w:hanging="283"/>
      </w:pPr>
      <w:rPr>
        <w:rFonts w:asciiTheme="minorHAnsi" w:hAnsiTheme="minorHAnsi" w:cs="Times New Roman" w:hint="default"/>
      </w:rPr>
    </w:lvl>
    <w:lvl w:ilvl="2">
      <w:start w:val="1"/>
      <w:numFmt w:val="bullet"/>
      <w:lvlText w:val="•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28FA3321"/>
    <w:multiLevelType w:val="hybridMultilevel"/>
    <w:tmpl w:val="71368F08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D607CAD"/>
    <w:multiLevelType w:val="hybridMultilevel"/>
    <w:tmpl w:val="AA2858B4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1832E05"/>
    <w:multiLevelType w:val="hybridMultilevel"/>
    <w:tmpl w:val="ED0A39C8"/>
    <w:lvl w:ilvl="0" w:tplc="609E22DC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616006"/>
    <w:multiLevelType w:val="hybridMultilevel"/>
    <w:tmpl w:val="4792FE04"/>
    <w:lvl w:ilvl="0" w:tplc="6DBA0F6C">
      <w:numFmt w:val="bullet"/>
      <w:lvlText w:val="-"/>
      <w:lvlJc w:val="left"/>
      <w:pPr>
        <w:ind w:left="437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25" w15:restartNumberingAfterBreak="0">
    <w:nsid w:val="46C35AD3"/>
    <w:multiLevelType w:val="multilevel"/>
    <w:tmpl w:val="F4EEDEE6"/>
    <w:lvl w:ilvl="0">
      <w:start w:val="1"/>
      <w:numFmt w:val="bullet"/>
      <w:lvlText w:val="‒"/>
      <w:lvlJc w:val="left"/>
      <w:pPr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‒"/>
      <w:lvlJc w:val="left"/>
      <w:pPr>
        <w:ind w:left="567" w:hanging="283"/>
      </w:pPr>
      <w:rPr>
        <w:rFonts w:ascii="Arial" w:hAnsi="Arial" w:hint="default"/>
      </w:rPr>
    </w:lvl>
    <w:lvl w:ilvl="2">
      <w:start w:val="1"/>
      <w:numFmt w:val="bullet"/>
      <w:lvlText w:val="•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47555D12"/>
    <w:multiLevelType w:val="hybridMultilevel"/>
    <w:tmpl w:val="A51EEEE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6E73CA"/>
    <w:multiLevelType w:val="hybridMultilevel"/>
    <w:tmpl w:val="5D00219C"/>
    <w:lvl w:ilvl="0" w:tplc="3020C1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C623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CF62CF"/>
    <w:multiLevelType w:val="hybridMultilevel"/>
    <w:tmpl w:val="F67ECDD2"/>
    <w:lvl w:ilvl="0" w:tplc="1EFC10D4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0D46FD"/>
    <w:multiLevelType w:val="multilevel"/>
    <w:tmpl w:val="204677CC"/>
    <w:lvl w:ilvl="0">
      <w:start w:val="1"/>
      <w:numFmt w:val="decimal"/>
      <w:pStyle w:val="berschrift1nummeriert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berschrift2nummeriert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berschrift3nummeriert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pStyle w:val="berschrift4nummeriert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pStyle w:val="berschrift5nummeriert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pStyle w:val="Nummerierung1"/>
      <w:lvlText w:val="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pStyle w:val="Nummerierung2"/>
      <w:lvlText w:val="%6.%7"/>
      <w:lvlJc w:val="left"/>
      <w:pPr>
        <w:ind w:left="1134" w:hanging="567"/>
      </w:pPr>
      <w:rPr>
        <w:rFonts w:hint="default"/>
      </w:rPr>
    </w:lvl>
    <w:lvl w:ilvl="7">
      <w:start w:val="1"/>
      <w:numFmt w:val="decimal"/>
      <w:pStyle w:val="Nummerierung3"/>
      <w:lvlText w:val="%6.%7.%8"/>
      <w:lvlJc w:val="left"/>
      <w:pPr>
        <w:tabs>
          <w:tab w:val="num" w:pos="1134"/>
        </w:tabs>
        <w:ind w:left="1701" w:hanging="567"/>
      </w:pPr>
      <w:rPr>
        <w:rFonts w:hint="default"/>
      </w:rPr>
    </w:lvl>
    <w:lvl w:ilvl="8">
      <w:start w:val="1"/>
      <w:numFmt w:val="lowerLetter"/>
      <w:pStyle w:val="Nummerierungabc"/>
      <w:lvlText w:val="%9."/>
      <w:lvlJc w:val="left"/>
      <w:pPr>
        <w:ind w:left="227" w:hanging="227"/>
      </w:pPr>
      <w:rPr>
        <w:rFonts w:hint="default"/>
      </w:rPr>
    </w:lvl>
  </w:abstractNum>
  <w:abstractNum w:abstractNumId="30" w15:restartNumberingAfterBreak="0">
    <w:nsid w:val="521D6398"/>
    <w:multiLevelType w:val="hybridMultilevel"/>
    <w:tmpl w:val="376A6ED8"/>
    <w:lvl w:ilvl="0" w:tplc="6DBA0F6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083303"/>
    <w:multiLevelType w:val="hybridMultilevel"/>
    <w:tmpl w:val="92542BD2"/>
    <w:lvl w:ilvl="0" w:tplc="0807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2" w15:restartNumberingAfterBreak="0">
    <w:nsid w:val="540E7616"/>
    <w:multiLevelType w:val="hybridMultilevel"/>
    <w:tmpl w:val="6C545950"/>
    <w:lvl w:ilvl="0" w:tplc="54F82FB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FF3782"/>
    <w:multiLevelType w:val="hybridMultilevel"/>
    <w:tmpl w:val="0792C61C"/>
    <w:lvl w:ilvl="0" w:tplc="3342B66E">
      <w:start w:val="26"/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613E6B"/>
    <w:multiLevelType w:val="multilevel"/>
    <w:tmpl w:val="98B28E36"/>
    <w:lvl w:ilvl="0">
      <w:start w:val="1"/>
      <w:numFmt w:val="bullet"/>
      <w:pStyle w:val="Aufzhlungszeichen"/>
      <w:lvlText w:val=""/>
      <w:lvlJc w:val="left"/>
      <w:pPr>
        <w:ind w:left="284" w:hanging="284"/>
      </w:pPr>
      <w:rPr>
        <w:rFonts w:ascii="Wingdings" w:hAnsi="Wingdings" w:hint="default"/>
      </w:rPr>
    </w:lvl>
    <w:lvl w:ilvl="1">
      <w:start w:val="1"/>
      <w:numFmt w:val="bullet"/>
      <w:pStyle w:val="Aufzhlungszeichen2"/>
      <w:lvlText w:val="–"/>
      <w:lvlJc w:val="left"/>
      <w:pPr>
        <w:ind w:left="567" w:hanging="283"/>
      </w:pPr>
      <w:rPr>
        <w:rFonts w:ascii="HelveticaNeueLT Com 55 Roman" w:hAnsi="HelveticaNeueLT Com 55 Roman" w:hint="default"/>
      </w:rPr>
    </w:lvl>
    <w:lvl w:ilvl="2">
      <w:start w:val="1"/>
      <w:numFmt w:val="bullet"/>
      <w:pStyle w:val="Aufzhlungszeichen3"/>
      <w:lvlText w:val="–"/>
      <w:lvlJc w:val="left"/>
      <w:pPr>
        <w:ind w:left="851" w:hanging="284"/>
      </w:pPr>
      <w:rPr>
        <w:rFonts w:ascii="HelveticaNeueLT Com 55 Roman" w:hAnsi="HelveticaNeueLT Com 55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5D763046"/>
    <w:multiLevelType w:val="hybridMultilevel"/>
    <w:tmpl w:val="6F908746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B117D2"/>
    <w:multiLevelType w:val="hybridMultilevel"/>
    <w:tmpl w:val="BD6C657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C576B2"/>
    <w:multiLevelType w:val="hybridMultilevel"/>
    <w:tmpl w:val="BC9E87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C90B5A"/>
    <w:multiLevelType w:val="multilevel"/>
    <w:tmpl w:val="39F8494A"/>
    <w:lvl w:ilvl="0">
      <w:start w:val="1"/>
      <w:numFmt w:val="bullet"/>
      <w:lvlText w:val="‒"/>
      <w:lvlJc w:val="left"/>
      <w:pPr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ind w:left="567" w:hanging="283"/>
      </w:pPr>
      <w:rPr>
        <w:rFonts w:asciiTheme="minorHAnsi" w:hAnsiTheme="minorHAnsi" w:cs="Times New Roman" w:hint="default"/>
      </w:rPr>
    </w:lvl>
    <w:lvl w:ilvl="2">
      <w:start w:val="1"/>
      <w:numFmt w:val="bullet"/>
      <w:lvlText w:val="‒"/>
      <w:lvlJc w:val="left"/>
      <w:pPr>
        <w:ind w:left="851" w:hanging="284"/>
      </w:pPr>
      <w:rPr>
        <w:rFonts w:ascii="Arial" w:hAnsi="Arial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64F9609F"/>
    <w:multiLevelType w:val="hybridMultilevel"/>
    <w:tmpl w:val="C4D496F0"/>
    <w:lvl w:ilvl="0" w:tplc="0478CC5E">
      <w:numFmt w:val="bullet"/>
      <w:lvlText w:val="•"/>
      <w:lvlJc w:val="left"/>
      <w:pPr>
        <w:ind w:left="705" w:hanging="705"/>
      </w:pPr>
      <w:rPr>
        <w:rFonts w:ascii="Calibri" w:eastAsia="Times New Roman" w:hAnsi="Calibri" w:hint="default"/>
      </w:rPr>
    </w:lvl>
    <w:lvl w:ilvl="1" w:tplc="08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52630A6"/>
    <w:multiLevelType w:val="multilevel"/>
    <w:tmpl w:val="0066839A"/>
    <w:lvl w:ilvl="0">
      <w:start w:val="1"/>
      <w:numFmt w:val="bullet"/>
      <w:lvlText w:val="‒"/>
      <w:lvlJc w:val="left"/>
      <w:pPr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ind w:left="567" w:hanging="283"/>
      </w:pPr>
      <w:rPr>
        <w:rFonts w:asciiTheme="minorHAnsi" w:hAnsiTheme="minorHAnsi" w:cs="Times New Roman" w:hint="default"/>
      </w:rPr>
    </w:lvl>
    <w:lvl w:ilvl="2">
      <w:start w:val="1"/>
      <w:numFmt w:val="decimal"/>
      <w:lvlText w:val="%3."/>
      <w:lvlJc w:val="left"/>
      <w:pPr>
        <w:ind w:left="851" w:hanging="28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 w15:restartNumberingAfterBreak="0">
    <w:nsid w:val="684C6F8A"/>
    <w:multiLevelType w:val="hybridMultilevel"/>
    <w:tmpl w:val="891EB3F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AE06DE1"/>
    <w:multiLevelType w:val="multilevel"/>
    <w:tmpl w:val="616AA0A2"/>
    <w:lvl w:ilvl="0">
      <w:start w:val="1"/>
      <w:numFmt w:val="bullet"/>
      <w:pStyle w:val="Aufzhlung1"/>
      <w:lvlText w:val="▪"/>
      <w:lvlJc w:val="left"/>
      <w:pPr>
        <w:ind w:left="170" w:hanging="170"/>
      </w:pPr>
      <w:rPr>
        <w:rFonts w:ascii="Calibri" w:hAnsi="Calibri" w:hint="default"/>
      </w:rPr>
    </w:lvl>
    <w:lvl w:ilvl="1">
      <w:start w:val="1"/>
      <w:numFmt w:val="bullet"/>
      <w:pStyle w:val="Aufzhlung2"/>
      <w:lvlText w:val="▪"/>
      <w:lvlJc w:val="left"/>
      <w:pPr>
        <w:ind w:left="340" w:hanging="170"/>
      </w:pPr>
      <w:rPr>
        <w:rFonts w:ascii="Calibri" w:hAnsi="Calibri" w:hint="default"/>
      </w:rPr>
    </w:lvl>
    <w:lvl w:ilvl="2">
      <w:start w:val="1"/>
      <w:numFmt w:val="bullet"/>
      <w:pStyle w:val="Aufzhlung3"/>
      <w:lvlText w:val="▪"/>
      <w:lvlJc w:val="left"/>
      <w:pPr>
        <w:ind w:left="680" w:hanging="226"/>
      </w:pPr>
      <w:rPr>
        <w:rFonts w:ascii="Segoe UI" w:hAnsi="Segoe UI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3" w15:restartNumberingAfterBreak="0">
    <w:nsid w:val="6C985FA8"/>
    <w:multiLevelType w:val="hybridMultilevel"/>
    <w:tmpl w:val="FD1A9C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48D127E"/>
    <w:multiLevelType w:val="multilevel"/>
    <w:tmpl w:val="08B45774"/>
    <w:lvl w:ilvl="0">
      <w:start w:val="1"/>
      <w:numFmt w:val="bullet"/>
      <w:lvlText w:val="–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–"/>
      <w:lvlJc w:val="left"/>
      <w:pPr>
        <w:ind w:left="567" w:hanging="283"/>
      </w:pPr>
      <w:rPr>
        <w:rFonts w:asciiTheme="minorHAnsi" w:hAnsiTheme="minorHAnsi" w:cs="Times New Roman" w:hint="default"/>
      </w:rPr>
    </w:lvl>
    <w:lvl w:ilvl="2">
      <w:start w:val="1"/>
      <w:numFmt w:val="bullet"/>
      <w:lvlText w:val="•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7FD325A5"/>
    <w:multiLevelType w:val="hybridMultilevel"/>
    <w:tmpl w:val="5C6AB6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2863437">
    <w:abstractNumId w:val="9"/>
  </w:num>
  <w:num w:numId="2" w16cid:durableId="1684091875">
    <w:abstractNumId w:val="7"/>
  </w:num>
  <w:num w:numId="3" w16cid:durableId="1759711141">
    <w:abstractNumId w:val="6"/>
  </w:num>
  <w:num w:numId="4" w16cid:durableId="1724257162">
    <w:abstractNumId w:val="5"/>
  </w:num>
  <w:num w:numId="5" w16cid:durableId="757094260">
    <w:abstractNumId w:val="4"/>
  </w:num>
  <w:num w:numId="6" w16cid:durableId="800273745">
    <w:abstractNumId w:val="8"/>
  </w:num>
  <w:num w:numId="7" w16cid:durableId="1907061372">
    <w:abstractNumId w:val="3"/>
  </w:num>
  <w:num w:numId="8" w16cid:durableId="866337584">
    <w:abstractNumId w:val="2"/>
  </w:num>
  <w:num w:numId="9" w16cid:durableId="1229144943">
    <w:abstractNumId w:val="1"/>
  </w:num>
  <w:num w:numId="10" w16cid:durableId="900680129">
    <w:abstractNumId w:val="0"/>
  </w:num>
  <w:num w:numId="11" w16cid:durableId="1559587608">
    <w:abstractNumId w:val="43"/>
  </w:num>
  <w:num w:numId="12" w16cid:durableId="893470111">
    <w:abstractNumId w:val="34"/>
  </w:num>
  <w:num w:numId="13" w16cid:durableId="208035804">
    <w:abstractNumId w:val="26"/>
  </w:num>
  <w:num w:numId="14" w16cid:durableId="1352680025">
    <w:abstractNumId w:val="45"/>
  </w:num>
  <w:num w:numId="15" w16cid:durableId="1340890382">
    <w:abstractNumId w:val="44"/>
  </w:num>
  <w:num w:numId="16" w16cid:durableId="1231964829">
    <w:abstractNumId w:val="18"/>
  </w:num>
  <w:num w:numId="17" w16cid:durableId="1943025005">
    <w:abstractNumId w:val="27"/>
  </w:num>
  <w:num w:numId="18" w16cid:durableId="167479617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36240134">
    <w:abstractNumId w:val="42"/>
  </w:num>
  <w:num w:numId="20" w16cid:durableId="1263029266">
    <w:abstractNumId w:val="25"/>
  </w:num>
  <w:num w:numId="21" w16cid:durableId="1439063567">
    <w:abstractNumId w:val="40"/>
  </w:num>
  <w:num w:numId="22" w16cid:durableId="861894391">
    <w:abstractNumId w:val="38"/>
  </w:num>
  <w:num w:numId="23" w16cid:durableId="100884975">
    <w:abstractNumId w:val="20"/>
  </w:num>
  <w:num w:numId="24" w16cid:durableId="1159611913">
    <w:abstractNumId w:val="29"/>
  </w:num>
  <w:num w:numId="25" w16cid:durableId="812598735">
    <w:abstractNumId w:val="41"/>
  </w:num>
  <w:num w:numId="26" w16cid:durableId="163975534">
    <w:abstractNumId w:val="35"/>
  </w:num>
  <w:num w:numId="27" w16cid:durableId="1932657463">
    <w:abstractNumId w:val="23"/>
  </w:num>
  <w:num w:numId="28" w16cid:durableId="520554718">
    <w:abstractNumId w:val="15"/>
  </w:num>
  <w:num w:numId="29" w16cid:durableId="632252024">
    <w:abstractNumId w:val="36"/>
  </w:num>
  <w:num w:numId="30" w16cid:durableId="1199929113">
    <w:abstractNumId w:val="19"/>
  </w:num>
  <w:num w:numId="31" w16cid:durableId="693843641">
    <w:abstractNumId w:val="39"/>
  </w:num>
  <w:num w:numId="32" w16cid:durableId="856119101">
    <w:abstractNumId w:val="33"/>
  </w:num>
  <w:num w:numId="33" w16cid:durableId="257375936">
    <w:abstractNumId w:val="13"/>
  </w:num>
  <w:num w:numId="34" w16cid:durableId="816841564">
    <w:abstractNumId w:val="10"/>
  </w:num>
  <w:num w:numId="35" w16cid:durableId="429588725">
    <w:abstractNumId w:val="14"/>
  </w:num>
  <w:num w:numId="36" w16cid:durableId="812672077">
    <w:abstractNumId w:val="11"/>
  </w:num>
  <w:num w:numId="37" w16cid:durableId="782110507">
    <w:abstractNumId w:val="17"/>
  </w:num>
  <w:num w:numId="38" w16cid:durableId="1155729242">
    <w:abstractNumId w:val="28"/>
  </w:num>
  <w:num w:numId="39" w16cid:durableId="1025327757">
    <w:abstractNumId w:val="22"/>
  </w:num>
  <w:num w:numId="40" w16cid:durableId="1610549182">
    <w:abstractNumId w:val="21"/>
  </w:num>
  <w:num w:numId="41" w16cid:durableId="2084373979">
    <w:abstractNumId w:val="37"/>
  </w:num>
  <w:num w:numId="42" w16cid:durableId="418525364">
    <w:abstractNumId w:val="24"/>
  </w:num>
  <w:num w:numId="43" w16cid:durableId="755057148">
    <w:abstractNumId w:val="31"/>
  </w:num>
  <w:num w:numId="44" w16cid:durableId="2081097165">
    <w:abstractNumId w:val="32"/>
  </w:num>
  <w:num w:numId="45" w16cid:durableId="1668630230">
    <w:abstractNumId w:val="30"/>
  </w:num>
  <w:num w:numId="46" w16cid:durableId="348140020">
    <w:abstractNumId w:val="12"/>
  </w:num>
  <w:num w:numId="47" w16cid:durableId="180519410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DateAndTime/>
  <w:activeWritingStyle w:appName="MSWord" w:lang="fr-CH" w:vendorID="64" w:dllVersion="0" w:nlCheck="1" w:checkStyle="0"/>
  <w:proofState w:spelling="clean" w:grammar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75D"/>
    <w:rsid w:val="00002978"/>
    <w:rsid w:val="0001010F"/>
    <w:rsid w:val="00013896"/>
    <w:rsid w:val="0001624B"/>
    <w:rsid w:val="00021AA9"/>
    <w:rsid w:val="00025CEC"/>
    <w:rsid w:val="000266B7"/>
    <w:rsid w:val="00027447"/>
    <w:rsid w:val="00032B92"/>
    <w:rsid w:val="000409C8"/>
    <w:rsid w:val="00041700"/>
    <w:rsid w:val="000471A0"/>
    <w:rsid w:val="000507CA"/>
    <w:rsid w:val="00050E43"/>
    <w:rsid w:val="00054E6D"/>
    <w:rsid w:val="00063305"/>
    <w:rsid w:val="00063BC2"/>
    <w:rsid w:val="000701F1"/>
    <w:rsid w:val="00071780"/>
    <w:rsid w:val="000803EB"/>
    <w:rsid w:val="00084D11"/>
    <w:rsid w:val="00096E8E"/>
    <w:rsid w:val="00097CAE"/>
    <w:rsid w:val="000A1884"/>
    <w:rsid w:val="000A191F"/>
    <w:rsid w:val="000A24EC"/>
    <w:rsid w:val="000B0D82"/>
    <w:rsid w:val="000B183F"/>
    <w:rsid w:val="000B595D"/>
    <w:rsid w:val="000C49C1"/>
    <w:rsid w:val="000C5AB0"/>
    <w:rsid w:val="000C5C63"/>
    <w:rsid w:val="000D0BB9"/>
    <w:rsid w:val="000D0E1A"/>
    <w:rsid w:val="000D1743"/>
    <w:rsid w:val="000D1BB6"/>
    <w:rsid w:val="000D5A52"/>
    <w:rsid w:val="000D782E"/>
    <w:rsid w:val="000E203E"/>
    <w:rsid w:val="000E7543"/>
    <w:rsid w:val="000E756F"/>
    <w:rsid w:val="000F1D2B"/>
    <w:rsid w:val="000F4139"/>
    <w:rsid w:val="000F49EE"/>
    <w:rsid w:val="000F77A2"/>
    <w:rsid w:val="0010021F"/>
    <w:rsid w:val="00100BF9"/>
    <w:rsid w:val="00102345"/>
    <w:rsid w:val="00106688"/>
    <w:rsid w:val="00106D2B"/>
    <w:rsid w:val="00106DA8"/>
    <w:rsid w:val="00106E53"/>
    <w:rsid w:val="00107A7C"/>
    <w:rsid w:val="00107F09"/>
    <w:rsid w:val="001134C7"/>
    <w:rsid w:val="00113CB8"/>
    <w:rsid w:val="00114576"/>
    <w:rsid w:val="00115C12"/>
    <w:rsid w:val="00116AEB"/>
    <w:rsid w:val="0012151C"/>
    <w:rsid w:val="00126DD8"/>
    <w:rsid w:val="00127BBA"/>
    <w:rsid w:val="0013156A"/>
    <w:rsid w:val="00131669"/>
    <w:rsid w:val="00132765"/>
    <w:rsid w:val="00134C90"/>
    <w:rsid w:val="00136275"/>
    <w:rsid w:val="001375AB"/>
    <w:rsid w:val="00142AED"/>
    <w:rsid w:val="00142BE6"/>
    <w:rsid w:val="00144122"/>
    <w:rsid w:val="001465CA"/>
    <w:rsid w:val="00151A06"/>
    <w:rsid w:val="00151BE7"/>
    <w:rsid w:val="001520E8"/>
    <w:rsid w:val="00152BD6"/>
    <w:rsid w:val="00152F6D"/>
    <w:rsid w:val="00154677"/>
    <w:rsid w:val="001560A8"/>
    <w:rsid w:val="0015754E"/>
    <w:rsid w:val="001579D2"/>
    <w:rsid w:val="00157CCF"/>
    <w:rsid w:val="00163A19"/>
    <w:rsid w:val="00164AD2"/>
    <w:rsid w:val="00165815"/>
    <w:rsid w:val="00167916"/>
    <w:rsid w:val="00171870"/>
    <w:rsid w:val="00181AE4"/>
    <w:rsid w:val="00187024"/>
    <w:rsid w:val="00187999"/>
    <w:rsid w:val="00191A84"/>
    <w:rsid w:val="00195738"/>
    <w:rsid w:val="001A0271"/>
    <w:rsid w:val="001A25B4"/>
    <w:rsid w:val="001A3606"/>
    <w:rsid w:val="001A61BA"/>
    <w:rsid w:val="001B414F"/>
    <w:rsid w:val="001C1997"/>
    <w:rsid w:val="001C25E2"/>
    <w:rsid w:val="001C6B40"/>
    <w:rsid w:val="001C7282"/>
    <w:rsid w:val="001C7724"/>
    <w:rsid w:val="001D5D8F"/>
    <w:rsid w:val="001E675B"/>
    <w:rsid w:val="001E73F4"/>
    <w:rsid w:val="001F4A7E"/>
    <w:rsid w:val="001F4B8C"/>
    <w:rsid w:val="001F50B3"/>
    <w:rsid w:val="00204FB6"/>
    <w:rsid w:val="0022685B"/>
    <w:rsid w:val="0023018C"/>
    <w:rsid w:val="00230FFD"/>
    <w:rsid w:val="0023205B"/>
    <w:rsid w:val="002339E7"/>
    <w:rsid w:val="00242DE1"/>
    <w:rsid w:val="00243F8F"/>
    <w:rsid w:val="002466D7"/>
    <w:rsid w:val="002472B5"/>
    <w:rsid w:val="0025644A"/>
    <w:rsid w:val="0025678A"/>
    <w:rsid w:val="002605D2"/>
    <w:rsid w:val="00267F71"/>
    <w:rsid w:val="002715D0"/>
    <w:rsid w:val="0027234E"/>
    <w:rsid w:val="002726D9"/>
    <w:rsid w:val="002816C2"/>
    <w:rsid w:val="00283995"/>
    <w:rsid w:val="002872E6"/>
    <w:rsid w:val="00290C0C"/>
    <w:rsid w:val="00290E37"/>
    <w:rsid w:val="00292375"/>
    <w:rsid w:val="00297F0D"/>
    <w:rsid w:val="002A21EE"/>
    <w:rsid w:val="002A60A5"/>
    <w:rsid w:val="002B0959"/>
    <w:rsid w:val="002B551B"/>
    <w:rsid w:val="002C13CD"/>
    <w:rsid w:val="002C163B"/>
    <w:rsid w:val="002D272F"/>
    <w:rsid w:val="002D38AE"/>
    <w:rsid w:val="002D3B06"/>
    <w:rsid w:val="002D3CF8"/>
    <w:rsid w:val="002E593B"/>
    <w:rsid w:val="002F06AA"/>
    <w:rsid w:val="002F68A2"/>
    <w:rsid w:val="0030245A"/>
    <w:rsid w:val="00302C62"/>
    <w:rsid w:val="00303B73"/>
    <w:rsid w:val="00307A4A"/>
    <w:rsid w:val="0031000E"/>
    <w:rsid w:val="0032153F"/>
    <w:rsid w:val="0032330D"/>
    <w:rsid w:val="00333A1B"/>
    <w:rsid w:val="003348A2"/>
    <w:rsid w:val="00350D20"/>
    <w:rsid w:val="003514EE"/>
    <w:rsid w:val="00351AAC"/>
    <w:rsid w:val="00352408"/>
    <w:rsid w:val="0036246C"/>
    <w:rsid w:val="00363671"/>
    <w:rsid w:val="00364EE3"/>
    <w:rsid w:val="00370B12"/>
    <w:rsid w:val="0037340E"/>
    <w:rsid w:val="003741BB"/>
    <w:rsid w:val="003757E4"/>
    <w:rsid w:val="00375834"/>
    <w:rsid w:val="00375A32"/>
    <w:rsid w:val="00376015"/>
    <w:rsid w:val="003801D8"/>
    <w:rsid w:val="0038378A"/>
    <w:rsid w:val="0039124E"/>
    <w:rsid w:val="00393180"/>
    <w:rsid w:val="003A63D0"/>
    <w:rsid w:val="003B4DD0"/>
    <w:rsid w:val="003B66E0"/>
    <w:rsid w:val="003C1967"/>
    <w:rsid w:val="003C1FC8"/>
    <w:rsid w:val="003C3D32"/>
    <w:rsid w:val="003C597F"/>
    <w:rsid w:val="003D0FAA"/>
    <w:rsid w:val="003E609E"/>
    <w:rsid w:val="003F1A56"/>
    <w:rsid w:val="003F7C31"/>
    <w:rsid w:val="003F7E53"/>
    <w:rsid w:val="004152C0"/>
    <w:rsid w:val="004156CE"/>
    <w:rsid w:val="0042106D"/>
    <w:rsid w:val="004402EE"/>
    <w:rsid w:val="00440B51"/>
    <w:rsid w:val="004429A2"/>
    <w:rsid w:val="004429A8"/>
    <w:rsid w:val="00447B37"/>
    <w:rsid w:val="0044AB50"/>
    <w:rsid w:val="00452D49"/>
    <w:rsid w:val="00472C37"/>
    <w:rsid w:val="00474AB1"/>
    <w:rsid w:val="004755C5"/>
    <w:rsid w:val="004755FA"/>
    <w:rsid w:val="004849C5"/>
    <w:rsid w:val="0048529C"/>
    <w:rsid w:val="00486DBB"/>
    <w:rsid w:val="004933E0"/>
    <w:rsid w:val="00494FD7"/>
    <w:rsid w:val="0049596B"/>
    <w:rsid w:val="00495F83"/>
    <w:rsid w:val="004A039B"/>
    <w:rsid w:val="004A1E04"/>
    <w:rsid w:val="004A2132"/>
    <w:rsid w:val="004A3F53"/>
    <w:rsid w:val="004B0FDB"/>
    <w:rsid w:val="004B122D"/>
    <w:rsid w:val="004B4C4C"/>
    <w:rsid w:val="004B60A7"/>
    <w:rsid w:val="004B6C33"/>
    <w:rsid w:val="004C1329"/>
    <w:rsid w:val="004C3880"/>
    <w:rsid w:val="004D028A"/>
    <w:rsid w:val="004D0F2F"/>
    <w:rsid w:val="004D179F"/>
    <w:rsid w:val="004D2775"/>
    <w:rsid w:val="004D5B31"/>
    <w:rsid w:val="004D7E6B"/>
    <w:rsid w:val="004D7F57"/>
    <w:rsid w:val="004E2EB5"/>
    <w:rsid w:val="004F1DF0"/>
    <w:rsid w:val="004F22CB"/>
    <w:rsid w:val="004F4ACA"/>
    <w:rsid w:val="004F5807"/>
    <w:rsid w:val="00500294"/>
    <w:rsid w:val="00504A3B"/>
    <w:rsid w:val="00507B16"/>
    <w:rsid w:val="005117A3"/>
    <w:rsid w:val="00526632"/>
    <w:rsid w:val="00526C93"/>
    <w:rsid w:val="005321A7"/>
    <w:rsid w:val="005339AE"/>
    <w:rsid w:val="00534F24"/>
    <w:rsid w:val="00535EA2"/>
    <w:rsid w:val="00537410"/>
    <w:rsid w:val="00550787"/>
    <w:rsid w:val="0055743F"/>
    <w:rsid w:val="00562128"/>
    <w:rsid w:val="00564C9D"/>
    <w:rsid w:val="00566288"/>
    <w:rsid w:val="00591832"/>
    <w:rsid w:val="00592841"/>
    <w:rsid w:val="005A194A"/>
    <w:rsid w:val="005A357F"/>
    <w:rsid w:val="005A7BE5"/>
    <w:rsid w:val="005B2B3D"/>
    <w:rsid w:val="005B3B0F"/>
    <w:rsid w:val="005B4233"/>
    <w:rsid w:val="005B4DEC"/>
    <w:rsid w:val="005B6EBE"/>
    <w:rsid w:val="005B6FD0"/>
    <w:rsid w:val="005C0CCF"/>
    <w:rsid w:val="005C14AD"/>
    <w:rsid w:val="005C2CDC"/>
    <w:rsid w:val="005C36FD"/>
    <w:rsid w:val="005C6148"/>
    <w:rsid w:val="005C7DA5"/>
    <w:rsid w:val="005D314A"/>
    <w:rsid w:val="005D528B"/>
    <w:rsid w:val="005D6134"/>
    <w:rsid w:val="005D7F51"/>
    <w:rsid w:val="005E1EAF"/>
    <w:rsid w:val="005F4FBC"/>
    <w:rsid w:val="00600F85"/>
    <w:rsid w:val="0060173D"/>
    <w:rsid w:val="006044D5"/>
    <w:rsid w:val="00611AB4"/>
    <w:rsid w:val="006158E6"/>
    <w:rsid w:val="0061623C"/>
    <w:rsid w:val="00620260"/>
    <w:rsid w:val="00620911"/>
    <w:rsid w:val="0062127F"/>
    <w:rsid w:val="00622481"/>
    <w:rsid w:val="00622FDC"/>
    <w:rsid w:val="0062462A"/>
    <w:rsid w:val="00625020"/>
    <w:rsid w:val="006326B6"/>
    <w:rsid w:val="00641268"/>
    <w:rsid w:val="00642F26"/>
    <w:rsid w:val="00647B77"/>
    <w:rsid w:val="0065274C"/>
    <w:rsid w:val="006560C3"/>
    <w:rsid w:val="00656C76"/>
    <w:rsid w:val="0065792B"/>
    <w:rsid w:val="00672473"/>
    <w:rsid w:val="0068205C"/>
    <w:rsid w:val="006864D3"/>
    <w:rsid w:val="00686D14"/>
    <w:rsid w:val="00687ED7"/>
    <w:rsid w:val="0069634E"/>
    <w:rsid w:val="006A07D8"/>
    <w:rsid w:val="006A3F5D"/>
    <w:rsid w:val="006A3F79"/>
    <w:rsid w:val="006A71DC"/>
    <w:rsid w:val="006B3083"/>
    <w:rsid w:val="006B5C91"/>
    <w:rsid w:val="006B5E7D"/>
    <w:rsid w:val="006C144C"/>
    <w:rsid w:val="006C3827"/>
    <w:rsid w:val="006C528D"/>
    <w:rsid w:val="006C5AEB"/>
    <w:rsid w:val="006C62E1"/>
    <w:rsid w:val="006D2791"/>
    <w:rsid w:val="006D41AA"/>
    <w:rsid w:val="006E0F4E"/>
    <w:rsid w:val="006E197F"/>
    <w:rsid w:val="006E4800"/>
    <w:rsid w:val="006E4AF1"/>
    <w:rsid w:val="006E6172"/>
    <w:rsid w:val="006E78B9"/>
    <w:rsid w:val="006E7C33"/>
    <w:rsid w:val="006F0345"/>
    <w:rsid w:val="006F0469"/>
    <w:rsid w:val="006F18F8"/>
    <w:rsid w:val="006F3613"/>
    <w:rsid w:val="006F7551"/>
    <w:rsid w:val="007040B6"/>
    <w:rsid w:val="00705076"/>
    <w:rsid w:val="00706480"/>
    <w:rsid w:val="00711147"/>
    <w:rsid w:val="007205CD"/>
    <w:rsid w:val="00720A3E"/>
    <w:rsid w:val="0072489F"/>
    <w:rsid w:val="0072636D"/>
    <w:rsid w:val="007265F1"/>
    <w:rsid w:val="007277E3"/>
    <w:rsid w:val="00731A17"/>
    <w:rsid w:val="00734458"/>
    <w:rsid w:val="007419CF"/>
    <w:rsid w:val="0074241C"/>
    <w:rsid w:val="00744122"/>
    <w:rsid w:val="0074487E"/>
    <w:rsid w:val="00746273"/>
    <w:rsid w:val="007500E3"/>
    <w:rsid w:val="0075366F"/>
    <w:rsid w:val="00753B6D"/>
    <w:rsid w:val="0077099A"/>
    <w:rsid w:val="007721BF"/>
    <w:rsid w:val="00774E70"/>
    <w:rsid w:val="007753E5"/>
    <w:rsid w:val="00781303"/>
    <w:rsid w:val="0078181E"/>
    <w:rsid w:val="007842F1"/>
    <w:rsid w:val="007905FB"/>
    <w:rsid w:val="007910AF"/>
    <w:rsid w:val="00796CEE"/>
    <w:rsid w:val="007A21B5"/>
    <w:rsid w:val="007A4B35"/>
    <w:rsid w:val="007B118B"/>
    <w:rsid w:val="007B17D3"/>
    <w:rsid w:val="007B20F7"/>
    <w:rsid w:val="007B3A4D"/>
    <w:rsid w:val="007B5396"/>
    <w:rsid w:val="007B723B"/>
    <w:rsid w:val="007C0B2A"/>
    <w:rsid w:val="007C475D"/>
    <w:rsid w:val="007C4D7C"/>
    <w:rsid w:val="007C625B"/>
    <w:rsid w:val="007D361D"/>
    <w:rsid w:val="007D447F"/>
    <w:rsid w:val="007E0307"/>
    <w:rsid w:val="007E0460"/>
    <w:rsid w:val="007E2DC2"/>
    <w:rsid w:val="007E6844"/>
    <w:rsid w:val="007E7F68"/>
    <w:rsid w:val="007F283D"/>
    <w:rsid w:val="007F352B"/>
    <w:rsid w:val="00802EA4"/>
    <w:rsid w:val="0081307B"/>
    <w:rsid w:val="00814F52"/>
    <w:rsid w:val="0083061B"/>
    <w:rsid w:val="00833AD2"/>
    <w:rsid w:val="00836063"/>
    <w:rsid w:val="008378AB"/>
    <w:rsid w:val="00841B44"/>
    <w:rsid w:val="00842A23"/>
    <w:rsid w:val="00847793"/>
    <w:rsid w:val="00853121"/>
    <w:rsid w:val="00857D8A"/>
    <w:rsid w:val="0086350C"/>
    <w:rsid w:val="00864855"/>
    <w:rsid w:val="00864D4F"/>
    <w:rsid w:val="0086584F"/>
    <w:rsid w:val="00870017"/>
    <w:rsid w:val="008706D9"/>
    <w:rsid w:val="00870E3F"/>
    <w:rsid w:val="00874457"/>
    <w:rsid w:val="00874E49"/>
    <w:rsid w:val="00876898"/>
    <w:rsid w:val="00877478"/>
    <w:rsid w:val="00877A34"/>
    <w:rsid w:val="00877FE7"/>
    <w:rsid w:val="00883CC4"/>
    <w:rsid w:val="008845ED"/>
    <w:rsid w:val="0088548B"/>
    <w:rsid w:val="008A2CE4"/>
    <w:rsid w:val="008A5807"/>
    <w:rsid w:val="008A6996"/>
    <w:rsid w:val="008C1471"/>
    <w:rsid w:val="008C1D80"/>
    <w:rsid w:val="008C3AE6"/>
    <w:rsid w:val="008C4EA7"/>
    <w:rsid w:val="008D324B"/>
    <w:rsid w:val="008F0D25"/>
    <w:rsid w:val="008F16AE"/>
    <w:rsid w:val="0090008D"/>
    <w:rsid w:val="009005D2"/>
    <w:rsid w:val="00902470"/>
    <w:rsid w:val="0090332F"/>
    <w:rsid w:val="009051E8"/>
    <w:rsid w:val="0090692C"/>
    <w:rsid w:val="009077EE"/>
    <w:rsid w:val="00910CFA"/>
    <w:rsid w:val="00911837"/>
    <w:rsid w:val="009235A2"/>
    <w:rsid w:val="0093619F"/>
    <w:rsid w:val="00940724"/>
    <w:rsid w:val="00942709"/>
    <w:rsid w:val="009427E5"/>
    <w:rsid w:val="00942D09"/>
    <w:rsid w:val="009454B7"/>
    <w:rsid w:val="00951022"/>
    <w:rsid w:val="00955D7C"/>
    <w:rsid w:val="009613D8"/>
    <w:rsid w:val="00963A49"/>
    <w:rsid w:val="00963D30"/>
    <w:rsid w:val="00964611"/>
    <w:rsid w:val="0096694B"/>
    <w:rsid w:val="0097095E"/>
    <w:rsid w:val="00974275"/>
    <w:rsid w:val="00974893"/>
    <w:rsid w:val="009804FC"/>
    <w:rsid w:val="0098474B"/>
    <w:rsid w:val="00991DB3"/>
    <w:rsid w:val="00993D53"/>
    <w:rsid w:val="00995CBA"/>
    <w:rsid w:val="0099678C"/>
    <w:rsid w:val="00996C7E"/>
    <w:rsid w:val="00997300"/>
    <w:rsid w:val="009B0C96"/>
    <w:rsid w:val="009B0F5B"/>
    <w:rsid w:val="009C222B"/>
    <w:rsid w:val="009C67A8"/>
    <w:rsid w:val="009D0521"/>
    <w:rsid w:val="009D201B"/>
    <w:rsid w:val="009D5D9C"/>
    <w:rsid w:val="009D6259"/>
    <w:rsid w:val="009D63D6"/>
    <w:rsid w:val="009E2171"/>
    <w:rsid w:val="009E23CA"/>
    <w:rsid w:val="009F3E6A"/>
    <w:rsid w:val="00A02378"/>
    <w:rsid w:val="00A05455"/>
    <w:rsid w:val="00A06F53"/>
    <w:rsid w:val="00A11125"/>
    <w:rsid w:val="00A14592"/>
    <w:rsid w:val="00A16C07"/>
    <w:rsid w:val="00A17908"/>
    <w:rsid w:val="00A211F7"/>
    <w:rsid w:val="00A2523F"/>
    <w:rsid w:val="00A2640E"/>
    <w:rsid w:val="00A3516B"/>
    <w:rsid w:val="00A37E7E"/>
    <w:rsid w:val="00A43EDD"/>
    <w:rsid w:val="00A47ACD"/>
    <w:rsid w:val="00A511FC"/>
    <w:rsid w:val="00A51FCA"/>
    <w:rsid w:val="00A544F9"/>
    <w:rsid w:val="00A5451D"/>
    <w:rsid w:val="00A55C83"/>
    <w:rsid w:val="00A57815"/>
    <w:rsid w:val="00A62F82"/>
    <w:rsid w:val="00A62FAD"/>
    <w:rsid w:val="00A6711B"/>
    <w:rsid w:val="00A70CDC"/>
    <w:rsid w:val="00A7133D"/>
    <w:rsid w:val="00A7788C"/>
    <w:rsid w:val="00A82804"/>
    <w:rsid w:val="00A8438C"/>
    <w:rsid w:val="00A959F9"/>
    <w:rsid w:val="00A960B8"/>
    <w:rsid w:val="00AA1165"/>
    <w:rsid w:val="00AA5DDC"/>
    <w:rsid w:val="00AA6B9B"/>
    <w:rsid w:val="00AB0E6A"/>
    <w:rsid w:val="00AB605E"/>
    <w:rsid w:val="00AB720A"/>
    <w:rsid w:val="00AC2D5B"/>
    <w:rsid w:val="00AC3C0A"/>
    <w:rsid w:val="00AC44E6"/>
    <w:rsid w:val="00AC52E0"/>
    <w:rsid w:val="00AC677E"/>
    <w:rsid w:val="00AD36B2"/>
    <w:rsid w:val="00AD5C8F"/>
    <w:rsid w:val="00AD655A"/>
    <w:rsid w:val="00AE0E91"/>
    <w:rsid w:val="00AE6D5D"/>
    <w:rsid w:val="00AF0A79"/>
    <w:rsid w:val="00AF3A86"/>
    <w:rsid w:val="00AF47AE"/>
    <w:rsid w:val="00AF6EC3"/>
    <w:rsid w:val="00AF7CA8"/>
    <w:rsid w:val="00B103B7"/>
    <w:rsid w:val="00B109CA"/>
    <w:rsid w:val="00B11A9B"/>
    <w:rsid w:val="00B1663B"/>
    <w:rsid w:val="00B16A9D"/>
    <w:rsid w:val="00B24B2A"/>
    <w:rsid w:val="00B30567"/>
    <w:rsid w:val="00B322CB"/>
    <w:rsid w:val="00B32881"/>
    <w:rsid w:val="00B32ABB"/>
    <w:rsid w:val="00B41FD3"/>
    <w:rsid w:val="00B426D3"/>
    <w:rsid w:val="00B431DE"/>
    <w:rsid w:val="00B43F02"/>
    <w:rsid w:val="00B44C48"/>
    <w:rsid w:val="00B44CBC"/>
    <w:rsid w:val="00B44CD7"/>
    <w:rsid w:val="00B452C0"/>
    <w:rsid w:val="00B53836"/>
    <w:rsid w:val="00B550D3"/>
    <w:rsid w:val="00B70D03"/>
    <w:rsid w:val="00B75912"/>
    <w:rsid w:val="00B803E7"/>
    <w:rsid w:val="00B82E14"/>
    <w:rsid w:val="00B96A69"/>
    <w:rsid w:val="00B97484"/>
    <w:rsid w:val="00BA4D92"/>
    <w:rsid w:val="00BA4DDE"/>
    <w:rsid w:val="00BB0EB7"/>
    <w:rsid w:val="00BB1DA6"/>
    <w:rsid w:val="00BB4CF6"/>
    <w:rsid w:val="00BC228E"/>
    <w:rsid w:val="00BC655F"/>
    <w:rsid w:val="00BC6FD8"/>
    <w:rsid w:val="00BD09F9"/>
    <w:rsid w:val="00BD0A91"/>
    <w:rsid w:val="00BD21CC"/>
    <w:rsid w:val="00BD70D8"/>
    <w:rsid w:val="00BE0349"/>
    <w:rsid w:val="00BE1E62"/>
    <w:rsid w:val="00BE2BF7"/>
    <w:rsid w:val="00BE38D5"/>
    <w:rsid w:val="00BE4FB0"/>
    <w:rsid w:val="00BF52B2"/>
    <w:rsid w:val="00BF60E6"/>
    <w:rsid w:val="00BF7052"/>
    <w:rsid w:val="00C05FAB"/>
    <w:rsid w:val="00C1004F"/>
    <w:rsid w:val="00C11532"/>
    <w:rsid w:val="00C13EB2"/>
    <w:rsid w:val="00C165EF"/>
    <w:rsid w:val="00C214C8"/>
    <w:rsid w:val="00C21D34"/>
    <w:rsid w:val="00C230A5"/>
    <w:rsid w:val="00C2332E"/>
    <w:rsid w:val="00C243F5"/>
    <w:rsid w:val="00C25656"/>
    <w:rsid w:val="00C3674D"/>
    <w:rsid w:val="00C36E73"/>
    <w:rsid w:val="00C4152A"/>
    <w:rsid w:val="00C43EDE"/>
    <w:rsid w:val="00C4575F"/>
    <w:rsid w:val="00C475DD"/>
    <w:rsid w:val="00C515D4"/>
    <w:rsid w:val="00C51D2F"/>
    <w:rsid w:val="00C60AC3"/>
    <w:rsid w:val="00C633B0"/>
    <w:rsid w:val="00C66AA7"/>
    <w:rsid w:val="00C7162F"/>
    <w:rsid w:val="00C734E2"/>
    <w:rsid w:val="00C769AC"/>
    <w:rsid w:val="00C76DDD"/>
    <w:rsid w:val="00C87ADB"/>
    <w:rsid w:val="00C918BC"/>
    <w:rsid w:val="00C92CD4"/>
    <w:rsid w:val="00CA348A"/>
    <w:rsid w:val="00CA3AEE"/>
    <w:rsid w:val="00CA5E14"/>
    <w:rsid w:val="00CA5EF8"/>
    <w:rsid w:val="00CB2CE6"/>
    <w:rsid w:val="00CB6945"/>
    <w:rsid w:val="00CC06EF"/>
    <w:rsid w:val="00CC0D88"/>
    <w:rsid w:val="00CC166D"/>
    <w:rsid w:val="00CC19D1"/>
    <w:rsid w:val="00CC425F"/>
    <w:rsid w:val="00CC515F"/>
    <w:rsid w:val="00CC7A1D"/>
    <w:rsid w:val="00CD3589"/>
    <w:rsid w:val="00CD56CD"/>
    <w:rsid w:val="00CD59F6"/>
    <w:rsid w:val="00CD7D5E"/>
    <w:rsid w:val="00CE636D"/>
    <w:rsid w:val="00CF08BB"/>
    <w:rsid w:val="00CF1E53"/>
    <w:rsid w:val="00CF361F"/>
    <w:rsid w:val="00CF761C"/>
    <w:rsid w:val="00D007F8"/>
    <w:rsid w:val="00D00E26"/>
    <w:rsid w:val="00D039F9"/>
    <w:rsid w:val="00D1614F"/>
    <w:rsid w:val="00D2563B"/>
    <w:rsid w:val="00D30E68"/>
    <w:rsid w:val="00D31037"/>
    <w:rsid w:val="00D3435D"/>
    <w:rsid w:val="00D42520"/>
    <w:rsid w:val="00D43E82"/>
    <w:rsid w:val="00D456DB"/>
    <w:rsid w:val="00D57397"/>
    <w:rsid w:val="00D61996"/>
    <w:rsid w:val="00D62434"/>
    <w:rsid w:val="00D6406F"/>
    <w:rsid w:val="00D654CD"/>
    <w:rsid w:val="00D678C7"/>
    <w:rsid w:val="00D73C92"/>
    <w:rsid w:val="00D8261A"/>
    <w:rsid w:val="00D84EA2"/>
    <w:rsid w:val="00D903E4"/>
    <w:rsid w:val="00D9415C"/>
    <w:rsid w:val="00D941B3"/>
    <w:rsid w:val="00DA469E"/>
    <w:rsid w:val="00DA6704"/>
    <w:rsid w:val="00DA716B"/>
    <w:rsid w:val="00DB3C37"/>
    <w:rsid w:val="00DB45F8"/>
    <w:rsid w:val="00DB7675"/>
    <w:rsid w:val="00DC1EC1"/>
    <w:rsid w:val="00DC54E7"/>
    <w:rsid w:val="00DC64AA"/>
    <w:rsid w:val="00DC676E"/>
    <w:rsid w:val="00DD1093"/>
    <w:rsid w:val="00DD35EE"/>
    <w:rsid w:val="00DD62D5"/>
    <w:rsid w:val="00DE0546"/>
    <w:rsid w:val="00DE1212"/>
    <w:rsid w:val="00DE2409"/>
    <w:rsid w:val="00DE6B08"/>
    <w:rsid w:val="00E02DD9"/>
    <w:rsid w:val="00E06E74"/>
    <w:rsid w:val="00E15758"/>
    <w:rsid w:val="00E16D55"/>
    <w:rsid w:val="00E25DCD"/>
    <w:rsid w:val="00E269E1"/>
    <w:rsid w:val="00E27583"/>
    <w:rsid w:val="00E326FF"/>
    <w:rsid w:val="00E41247"/>
    <w:rsid w:val="00E41B82"/>
    <w:rsid w:val="00E431E5"/>
    <w:rsid w:val="00E45F13"/>
    <w:rsid w:val="00E50336"/>
    <w:rsid w:val="00E5043E"/>
    <w:rsid w:val="00E510BC"/>
    <w:rsid w:val="00E51B28"/>
    <w:rsid w:val="00E52BA4"/>
    <w:rsid w:val="00E61256"/>
    <w:rsid w:val="00E62EFE"/>
    <w:rsid w:val="00E706CD"/>
    <w:rsid w:val="00E73CB2"/>
    <w:rsid w:val="00E76D07"/>
    <w:rsid w:val="00E8163E"/>
    <w:rsid w:val="00E839BA"/>
    <w:rsid w:val="00E8428A"/>
    <w:rsid w:val="00E97F7D"/>
    <w:rsid w:val="00EA59B8"/>
    <w:rsid w:val="00EA5A01"/>
    <w:rsid w:val="00EB7B89"/>
    <w:rsid w:val="00EC2DF9"/>
    <w:rsid w:val="00EC719C"/>
    <w:rsid w:val="00ED3698"/>
    <w:rsid w:val="00ED3878"/>
    <w:rsid w:val="00EE0282"/>
    <w:rsid w:val="00EE31F3"/>
    <w:rsid w:val="00EE5392"/>
    <w:rsid w:val="00EE64D9"/>
    <w:rsid w:val="00EE6E36"/>
    <w:rsid w:val="00EE6F0C"/>
    <w:rsid w:val="00EF4C54"/>
    <w:rsid w:val="00EF5FF6"/>
    <w:rsid w:val="00EF6938"/>
    <w:rsid w:val="00F01014"/>
    <w:rsid w:val="00F016BC"/>
    <w:rsid w:val="00F05832"/>
    <w:rsid w:val="00F05BE9"/>
    <w:rsid w:val="00F05E61"/>
    <w:rsid w:val="00F0660B"/>
    <w:rsid w:val="00F1229F"/>
    <w:rsid w:val="00F123AE"/>
    <w:rsid w:val="00F16C91"/>
    <w:rsid w:val="00F1760F"/>
    <w:rsid w:val="00F20108"/>
    <w:rsid w:val="00F24837"/>
    <w:rsid w:val="00F26721"/>
    <w:rsid w:val="00F30BF0"/>
    <w:rsid w:val="00F32B93"/>
    <w:rsid w:val="00F3327F"/>
    <w:rsid w:val="00F3522F"/>
    <w:rsid w:val="00F36474"/>
    <w:rsid w:val="00F37317"/>
    <w:rsid w:val="00F415F7"/>
    <w:rsid w:val="00F42524"/>
    <w:rsid w:val="00F45ACE"/>
    <w:rsid w:val="00F47080"/>
    <w:rsid w:val="00F47429"/>
    <w:rsid w:val="00F53E0E"/>
    <w:rsid w:val="00F53F7D"/>
    <w:rsid w:val="00F5539C"/>
    <w:rsid w:val="00F5551A"/>
    <w:rsid w:val="00F62A70"/>
    <w:rsid w:val="00F63A0A"/>
    <w:rsid w:val="00F73331"/>
    <w:rsid w:val="00F76772"/>
    <w:rsid w:val="00F77DD2"/>
    <w:rsid w:val="00F806BB"/>
    <w:rsid w:val="00F87174"/>
    <w:rsid w:val="00F87D88"/>
    <w:rsid w:val="00F91D37"/>
    <w:rsid w:val="00F93538"/>
    <w:rsid w:val="00F9576D"/>
    <w:rsid w:val="00F9610D"/>
    <w:rsid w:val="00FA0742"/>
    <w:rsid w:val="00FA7B38"/>
    <w:rsid w:val="00FA7EE4"/>
    <w:rsid w:val="00FB657F"/>
    <w:rsid w:val="00FC0738"/>
    <w:rsid w:val="00FC4BFC"/>
    <w:rsid w:val="00FC5252"/>
    <w:rsid w:val="00FC68BA"/>
    <w:rsid w:val="00FD27F4"/>
    <w:rsid w:val="00FD5450"/>
    <w:rsid w:val="00FD792E"/>
    <w:rsid w:val="00FE7D09"/>
    <w:rsid w:val="00FF551F"/>
    <w:rsid w:val="00FF72B5"/>
    <w:rsid w:val="01252856"/>
    <w:rsid w:val="01A29D67"/>
    <w:rsid w:val="020FB4E2"/>
    <w:rsid w:val="02C261BD"/>
    <w:rsid w:val="031634AC"/>
    <w:rsid w:val="033DD6B8"/>
    <w:rsid w:val="03967346"/>
    <w:rsid w:val="039D365D"/>
    <w:rsid w:val="03BBF915"/>
    <w:rsid w:val="03D71F78"/>
    <w:rsid w:val="041D3B5B"/>
    <w:rsid w:val="056BB3EB"/>
    <w:rsid w:val="05813B90"/>
    <w:rsid w:val="05B90BBC"/>
    <w:rsid w:val="05FA027F"/>
    <w:rsid w:val="06BDDDA6"/>
    <w:rsid w:val="07B9B7E1"/>
    <w:rsid w:val="08059237"/>
    <w:rsid w:val="084B6CB4"/>
    <w:rsid w:val="085F8F19"/>
    <w:rsid w:val="08F40165"/>
    <w:rsid w:val="09187AE4"/>
    <w:rsid w:val="096A76B5"/>
    <w:rsid w:val="0A3F250E"/>
    <w:rsid w:val="0AB71C81"/>
    <w:rsid w:val="0B05BBE0"/>
    <w:rsid w:val="0C20F966"/>
    <w:rsid w:val="0C376807"/>
    <w:rsid w:val="0CB1D15F"/>
    <w:rsid w:val="0E893677"/>
    <w:rsid w:val="0E9EB837"/>
    <w:rsid w:val="0F5FEE02"/>
    <w:rsid w:val="11490412"/>
    <w:rsid w:val="1411A0FE"/>
    <w:rsid w:val="1449286B"/>
    <w:rsid w:val="150DF9BB"/>
    <w:rsid w:val="15272218"/>
    <w:rsid w:val="15509493"/>
    <w:rsid w:val="16B8E824"/>
    <w:rsid w:val="16C3D6C9"/>
    <w:rsid w:val="17A4AB34"/>
    <w:rsid w:val="191C998E"/>
    <w:rsid w:val="19E16ADE"/>
    <w:rsid w:val="1AB869EF"/>
    <w:rsid w:val="1ABF6461"/>
    <w:rsid w:val="1ADC4BF6"/>
    <w:rsid w:val="1B2DF7C3"/>
    <w:rsid w:val="1B43E5C7"/>
    <w:rsid w:val="1BA56F47"/>
    <w:rsid w:val="1BC9BC3F"/>
    <w:rsid w:val="1C781C57"/>
    <w:rsid w:val="1D1F7E88"/>
    <w:rsid w:val="1EDB88FB"/>
    <w:rsid w:val="20403330"/>
    <w:rsid w:val="2091A325"/>
    <w:rsid w:val="211D249A"/>
    <w:rsid w:val="213E779B"/>
    <w:rsid w:val="21EC7CC3"/>
    <w:rsid w:val="21F5EE3D"/>
    <w:rsid w:val="22383248"/>
    <w:rsid w:val="22400174"/>
    <w:rsid w:val="229CCDFE"/>
    <w:rsid w:val="22E75DDB"/>
    <w:rsid w:val="238BA20B"/>
    <w:rsid w:val="243B14B4"/>
    <w:rsid w:val="247BC1AD"/>
    <w:rsid w:val="24BDED3D"/>
    <w:rsid w:val="26066320"/>
    <w:rsid w:val="26C342CD"/>
    <w:rsid w:val="27F4A79C"/>
    <w:rsid w:val="27F53E19"/>
    <w:rsid w:val="2867FCD0"/>
    <w:rsid w:val="28C55ACF"/>
    <w:rsid w:val="296485A6"/>
    <w:rsid w:val="29E02B04"/>
    <w:rsid w:val="29F78EA8"/>
    <w:rsid w:val="2B4EE584"/>
    <w:rsid w:val="2C1736E5"/>
    <w:rsid w:val="2C7C49E3"/>
    <w:rsid w:val="2DA4F0F6"/>
    <w:rsid w:val="2E6F2FAA"/>
    <w:rsid w:val="2E70DA32"/>
    <w:rsid w:val="2F23F722"/>
    <w:rsid w:val="2F67DBEC"/>
    <w:rsid w:val="30004FFE"/>
    <w:rsid w:val="32BEB929"/>
    <w:rsid w:val="32D4A72D"/>
    <w:rsid w:val="342BB3B3"/>
    <w:rsid w:val="3467D0AD"/>
    <w:rsid w:val="349B1A19"/>
    <w:rsid w:val="3520FE02"/>
    <w:rsid w:val="354583BC"/>
    <w:rsid w:val="363D0FED"/>
    <w:rsid w:val="36647F74"/>
    <w:rsid w:val="36C435C5"/>
    <w:rsid w:val="3779DF03"/>
    <w:rsid w:val="37B1D7C9"/>
    <w:rsid w:val="37C88D29"/>
    <w:rsid w:val="3891F0E5"/>
    <w:rsid w:val="3905D25D"/>
    <w:rsid w:val="39972192"/>
    <w:rsid w:val="3A1CAB28"/>
    <w:rsid w:val="3AD71231"/>
    <w:rsid w:val="3B2943CB"/>
    <w:rsid w:val="3BE1EBC0"/>
    <w:rsid w:val="3C5CE7BD"/>
    <w:rsid w:val="3CC5142C"/>
    <w:rsid w:val="3E1FEDCA"/>
    <w:rsid w:val="3F131D5A"/>
    <w:rsid w:val="3F376D0E"/>
    <w:rsid w:val="3F51953D"/>
    <w:rsid w:val="3F89B6A5"/>
    <w:rsid w:val="414653B5"/>
    <w:rsid w:val="41BC3630"/>
    <w:rsid w:val="41C952F7"/>
    <w:rsid w:val="420DDEEC"/>
    <w:rsid w:val="43D24B84"/>
    <w:rsid w:val="441F47B4"/>
    <w:rsid w:val="4549C35F"/>
    <w:rsid w:val="456E1BE5"/>
    <w:rsid w:val="45B00D6C"/>
    <w:rsid w:val="46BB74B7"/>
    <w:rsid w:val="472E011E"/>
    <w:rsid w:val="496A8DF7"/>
    <w:rsid w:val="4AB6DB78"/>
    <w:rsid w:val="4AF52381"/>
    <w:rsid w:val="4B987B5A"/>
    <w:rsid w:val="4BAEE1F5"/>
    <w:rsid w:val="4BCB084C"/>
    <w:rsid w:val="4C013F70"/>
    <w:rsid w:val="4EF61B99"/>
    <w:rsid w:val="4F1FEAA6"/>
    <w:rsid w:val="4F8C77AA"/>
    <w:rsid w:val="50C8F9CF"/>
    <w:rsid w:val="50CEEF17"/>
    <w:rsid w:val="519D6E42"/>
    <w:rsid w:val="51B578E2"/>
    <w:rsid w:val="528B206C"/>
    <w:rsid w:val="53EC0AD3"/>
    <w:rsid w:val="54BDDD3D"/>
    <w:rsid w:val="58299911"/>
    <w:rsid w:val="591A3193"/>
    <w:rsid w:val="593ACB36"/>
    <w:rsid w:val="598406A8"/>
    <w:rsid w:val="5A25A470"/>
    <w:rsid w:val="5A5B4C57"/>
    <w:rsid w:val="5AC3E75B"/>
    <w:rsid w:val="5AF79EE4"/>
    <w:rsid w:val="5AF9364A"/>
    <w:rsid w:val="5BC463B9"/>
    <w:rsid w:val="5BDDF45B"/>
    <w:rsid w:val="5D40CED2"/>
    <w:rsid w:val="5FE20E05"/>
    <w:rsid w:val="607B0AFB"/>
    <w:rsid w:val="61A6C7FB"/>
    <w:rsid w:val="624D35DF"/>
    <w:rsid w:val="6265DDAF"/>
    <w:rsid w:val="630029C9"/>
    <w:rsid w:val="658CC427"/>
    <w:rsid w:val="667FEA8A"/>
    <w:rsid w:val="685B4A6D"/>
    <w:rsid w:val="6880E3E6"/>
    <w:rsid w:val="69525E8F"/>
    <w:rsid w:val="69B78B4C"/>
    <w:rsid w:val="6A5847C4"/>
    <w:rsid w:val="6A60354A"/>
    <w:rsid w:val="6B75F05E"/>
    <w:rsid w:val="6BFC05AB"/>
    <w:rsid w:val="6C61E941"/>
    <w:rsid w:val="6DBEA71E"/>
    <w:rsid w:val="6F48362B"/>
    <w:rsid w:val="6F6CAFAA"/>
    <w:rsid w:val="71F9CCC6"/>
    <w:rsid w:val="726B472F"/>
    <w:rsid w:val="7355251F"/>
    <w:rsid w:val="73587945"/>
    <w:rsid w:val="7364AAAA"/>
    <w:rsid w:val="74FADA83"/>
    <w:rsid w:val="7587289A"/>
    <w:rsid w:val="758777E3"/>
    <w:rsid w:val="759AFA6B"/>
    <w:rsid w:val="75D9E14A"/>
    <w:rsid w:val="7692D3CC"/>
    <w:rsid w:val="77516C27"/>
    <w:rsid w:val="7777C18F"/>
    <w:rsid w:val="78D29B2D"/>
    <w:rsid w:val="793A26E6"/>
    <w:rsid w:val="7B30B084"/>
    <w:rsid w:val="7C0F688A"/>
    <w:rsid w:val="7CB37D43"/>
    <w:rsid w:val="7D0D0A8D"/>
    <w:rsid w:val="7D75D6FB"/>
    <w:rsid w:val="7DADF9D6"/>
    <w:rsid w:val="7DC28704"/>
    <w:rsid w:val="7ED15D88"/>
    <w:rsid w:val="7FF48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10E4E5A"/>
  <w15:docId w15:val="{9CF9CD3B-5D2F-4408-955B-9592E36E4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line="276" w:lineRule="auto"/>
      </w:pPr>
    </w:pPrDefault>
  </w:docDefaults>
  <w:latentStyles w:defLockedState="0" w:defUIPriority="7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80" w:unhideWhenUsed="1"/>
    <w:lsdException w:name="index heading" w:semiHidden="1" w:unhideWhenUsed="1"/>
    <w:lsdException w:name="caption" w:uiPriority="35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uiPriority="99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uiPriority="15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 w:qFormat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39"/>
    <w:lsdException w:name="Table Theme" w:semiHidden="1" w:uiPriority="99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 w:unhideWhenUsed="1"/>
    <w:lsdException w:name="Subtle Reference" w:semiHidden="1" w:uiPriority="31"/>
    <w:lsdException w:name="Intense Reference" w:semiHidden="1" w:uiPriority="32" w:unhideWhenUsed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C5AB0"/>
  </w:style>
  <w:style w:type="paragraph" w:styleId="berschrift1">
    <w:name w:val="heading 1"/>
    <w:basedOn w:val="Standard"/>
    <w:next w:val="Standard"/>
    <w:link w:val="berschrift1Zchn"/>
    <w:uiPriority w:val="9"/>
    <w:qFormat/>
    <w:rsid w:val="00942D0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6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2563B"/>
    <w:pPr>
      <w:keepNext/>
      <w:keepLines/>
      <w:pBdr>
        <w:bottom w:val="single" w:sz="4" w:space="1" w:color="auto"/>
      </w:pBdr>
      <w:tabs>
        <w:tab w:val="right" w:pos="9072"/>
      </w:tabs>
      <w:spacing w:before="360" w:after="12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6694B"/>
    <w:pPr>
      <w:keepNext/>
      <w:keepLines/>
      <w:pBdr>
        <w:bottom w:val="single" w:sz="4" w:space="1" w:color="auto"/>
      </w:pBdr>
      <w:tabs>
        <w:tab w:val="right" w:pos="9072"/>
      </w:tabs>
      <w:spacing w:before="240" w:after="120"/>
      <w:outlineLvl w:val="2"/>
    </w:pPr>
    <w:rPr>
      <w:rFonts w:asciiTheme="majorHAnsi" w:eastAsiaTheme="majorEastAsia" w:hAnsiTheme="majorHAnsi" w:cstheme="majorBidi"/>
      <w:szCs w:val="24"/>
    </w:rPr>
  </w:style>
  <w:style w:type="paragraph" w:styleId="berschrift4">
    <w:name w:val="heading 4"/>
    <w:basedOn w:val="Standard"/>
    <w:next w:val="Text9Pt"/>
    <w:link w:val="berschrift4Zchn"/>
    <w:uiPriority w:val="9"/>
    <w:unhideWhenUsed/>
    <w:rsid w:val="0025678A"/>
    <w:pPr>
      <w:keepNext/>
      <w:keepLines/>
      <w:pBdr>
        <w:bottom w:val="single" w:sz="4" w:space="1" w:color="auto"/>
      </w:pBdr>
      <w:tabs>
        <w:tab w:val="right" w:pos="9072"/>
      </w:tabs>
      <w:spacing w:before="240" w:after="120"/>
      <w:outlineLvl w:val="3"/>
    </w:pPr>
    <w:rPr>
      <w:rFonts w:asciiTheme="majorHAnsi" w:eastAsiaTheme="majorEastAsia" w:hAnsiTheme="majorHAnsi" w:cstheme="majorBidi"/>
      <w:sz w:val="20"/>
    </w:rPr>
  </w:style>
  <w:style w:type="paragraph" w:styleId="berschrift5">
    <w:name w:val="heading 5"/>
    <w:basedOn w:val="Standard"/>
    <w:next w:val="Standard"/>
    <w:link w:val="berschrift5Zchn"/>
    <w:uiPriority w:val="9"/>
    <w:semiHidden/>
    <w:rsid w:val="00B426D3"/>
    <w:pPr>
      <w:keepNext/>
      <w:keepLines/>
      <w:spacing w:before="120"/>
      <w:outlineLvl w:val="4"/>
    </w:pPr>
    <w:rPr>
      <w:rFonts w:asciiTheme="majorHAnsi" w:eastAsiaTheme="majorEastAsia" w:hAnsiTheme="majorHAnsi" w:cstheme="majorBidi"/>
    </w:rPr>
  </w:style>
  <w:style w:type="paragraph" w:styleId="berschrift6">
    <w:name w:val="heading 6"/>
    <w:basedOn w:val="Standard"/>
    <w:next w:val="Standard"/>
    <w:link w:val="berschrift6Zchn"/>
    <w:uiPriority w:val="9"/>
    <w:semiHidden/>
    <w:rsid w:val="00E510BC"/>
    <w:pPr>
      <w:keepNext/>
      <w:keepLines/>
      <w:spacing w:before="40"/>
      <w:outlineLvl w:val="5"/>
    </w:pPr>
    <w:rPr>
      <w:rFonts w:asciiTheme="majorHAnsi" w:eastAsiaTheme="majorEastAsia" w:hAnsiTheme="majorHAnsi" w:cstheme="majorBidi"/>
    </w:rPr>
  </w:style>
  <w:style w:type="paragraph" w:styleId="berschrift7">
    <w:name w:val="heading 7"/>
    <w:basedOn w:val="Standard"/>
    <w:next w:val="Standard"/>
    <w:link w:val="berschrift7Zchn"/>
    <w:uiPriority w:val="9"/>
    <w:semiHidden/>
    <w:rsid w:val="00E510B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rsid w:val="00796CEE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rsid w:val="00796CEE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89"/>
    <w:semiHidden/>
    <w:rsid w:val="007E0460"/>
    <w:rPr>
      <w:color w:val="auto"/>
      <w:u w:val="single"/>
    </w:rPr>
  </w:style>
  <w:style w:type="paragraph" w:styleId="Kopfzeile">
    <w:name w:val="header"/>
    <w:basedOn w:val="Standard"/>
    <w:link w:val="KopfzeileZchn"/>
    <w:uiPriority w:val="79"/>
    <w:semiHidden/>
    <w:rsid w:val="00F91D37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79"/>
    <w:semiHidden/>
    <w:rsid w:val="00A17908"/>
  </w:style>
  <w:style w:type="paragraph" w:styleId="Fuzeile">
    <w:name w:val="footer"/>
    <w:basedOn w:val="Standard"/>
    <w:link w:val="FuzeileZchn"/>
    <w:uiPriority w:val="80"/>
    <w:rsid w:val="00071780"/>
    <w:pPr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80"/>
    <w:rsid w:val="00A17908"/>
  </w:style>
  <w:style w:type="paragraph" w:customStyle="1" w:styleId="EinfAbs">
    <w:name w:val="[Einf. Abs.]"/>
    <w:basedOn w:val="Standard"/>
    <w:uiPriority w:val="79"/>
    <w:semiHidden/>
    <w:rsid w:val="00F91D37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9C67A8"/>
    <w:pPr>
      <w:ind w:left="720"/>
      <w:contextualSpacing/>
    </w:pPr>
  </w:style>
  <w:style w:type="paragraph" w:styleId="Aufzhlungszeichen">
    <w:name w:val="List Bullet"/>
    <w:basedOn w:val="Listenabsatz"/>
    <w:uiPriority w:val="79"/>
    <w:semiHidden/>
    <w:rsid w:val="009C67A8"/>
    <w:pPr>
      <w:numPr>
        <w:numId w:val="12"/>
      </w:numPr>
    </w:pPr>
  </w:style>
  <w:style w:type="paragraph" w:styleId="Aufzhlungszeichen2">
    <w:name w:val="List Bullet 2"/>
    <w:basedOn w:val="Listenabsatz"/>
    <w:uiPriority w:val="79"/>
    <w:semiHidden/>
    <w:rsid w:val="009C67A8"/>
    <w:pPr>
      <w:numPr>
        <w:ilvl w:val="1"/>
        <w:numId w:val="12"/>
      </w:numPr>
    </w:pPr>
  </w:style>
  <w:style w:type="paragraph" w:styleId="Aufzhlungszeichen3">
    <w:name w:val="List Bullet 3"/>
    <w:basedOn w:val="Listenabsatz"/>
    <w:uiPriority w:val="79"/>
    <w:semiHidden/>
    <w:rsid w:val="009C67A8"/>
    <w:pPr>
      <w:numPr>
        <w:ilvl w:val="2"/>
        <w:numId w:val="12"/>
      </w:numPr>
    </w:pPr>
  </w:style>
  <w:style w:type="table" w:styleId="Tabellenraster">
    <w:name w:val="Table Grid"/>
    <w:basedOn w:val="NormaleTabelle"/>
    <w:uiPriority w:val="39"/>
    <w:rsid w:val="00EE64D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rFonts w:asciiTheme="majorHAnsi" w:hAnsiTheme="majorHAnsi"/>
        <w:b/>
        <w:sz w:val="22"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942D09"/>
    <w:rPr>
      <w:rFonts w:asciiTheme="majorHAnsi" w:eastAsiaTheme="majorEastAsia" w:hAnsiTheme="majorHAnsi" w:cstheme="majorBidi"/>
      <w:b/>
      <w:bCs/>
      <w:sz w:val="26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2563B"/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Titel">
    <w:name w:val="Title"/>
    <w:basedOn w:val="Standard"/>
    <w:next w:val="Standard"/>
    <w:link w:val="TitelZchn"/>
    <w:uiPriority w:val="11"/>
    <w:qFormat/>
    <w:rsid w:val="00E839BA"/>
    <w:pPr>
      <w:spacing w:after="300" w:line="240" w:lineRule="auto"/>
      <w:contextualSpacing/>
    </w:pPr>
    <w:rPr>
      <w:rFonts w:asciiTheme="majorHAnsi" w:eastAsiaTheme="majorEastAsia" w:hAnsiTheme="majorHAnsi" w:cstheme="majorBidi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1"/>
    <w:rsid w:val="00A06F53"/>
    <w:rPr>
      <w:rFonts w:asciiTheme="majorHAnsi" w:eastAsiaTheme="majorEastAsia" w:hAnsiTheme="majorHAnsi" w:cstheme="majorBidi"/>
      <w:kern w:val="28"/>
      <w:sz w:val="52"/>
      <w:szCs w:val="52"/>
    </w:rPr>
  </w:style>
  <w:style w:type="paragraph" w:customStyle="1" w:styleId="Brieftitel">
    <w:name w:val="Brieftitel"/>
    <w:basedOn w:val="Standard"/>
    <w:link w:val="BrieftitelZchn"/>
    <w:uiPriority w:val="14"/>
    <w:semiHidden/>
    <w:rsid w:val="00494FD7"/>
    <w:pPr>
      <w:contextualSpacing/>
    </w:pPr>
    <w:rPr>
      <w:rFonts w:asciiTheme="majorHAnsi" w:hAnsiTheme="majorHAnsi"/>
      <w:b/>
    </w:rPr>
  </w:style>
  <w:style w:type="character" w:customStyle="1" w:styleId="BrieftitelZchn">
    <w:name w:val="Brieftitel Zchn"/>
    <w:basedOn w:val="Absatz-Standardschriftart"/>
    <w:link w:val="Brieftitel"/>
    <w:uiPriority w:val="14"/>
    <w:semiHidden/>
    <w:rsid w:val="00DE1212"/>
    <w:rPr>
      <w:rFonts w:asciiTheme="majorHAnsi" w:hAnsiTheme="majorHAnsi"/>
      <w:b/>
    </w:rPr>
  </w:style>
  <w:style w:type="paragraph" w:customStyle="1" w:styleId="Kontaktangaben">
    <w:name w:val="Kontaktangaben"/>
    <w:basedOn w:val="Standard"/>
    <w:semiHidden/>
    <w:rsid w:val="00E73CB2"/>
    <w:pPr>
      <w:tabs>
        <w:tab w:val="left" w:pos="709"/>
      </w:tabs>
      <w:spacing w:line="220" w:lineRule="atLeast"/>
    </w:pPr>
    <w:rPr>
      <w:spacing w:val="2"/>
      <w:sz w:val="16"/>
      <w:szCs w:val="16"/>
    </w:rPr>
  </w:style>
  <w:style w:type="table" w:customStyle="1" w:styleId="Tabellenraster1">
    <w:name w:val="Tabellenraster1"/>
    <w:basedOn w:val="NormaleTabelle"/>
    <w:next w:val="Tabellenraster"/>
    <w:uiPriority w:val="59"/>
    <w:rsid w:val="00E73CB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basedOn w:val="Absatz-Standardschriftart"/>
    <w:link w:val="berschrift3"/>
    <w:uiPriority w:val="9"/>
    <w:rsid w:val="0096694B"/>
    <w:rPr>
      <w:rFonts w:asciiTheme="majorHAnsi" w:eastAsiaTheme="majorEastAsia" w:hAnsiTheme="majorHAnsi" w:cstheme="majorBidi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5678A"/>
    <w:rPr>
      <w:rFonts w:asciiTheme="majorHAnsi" w:eastAsiaTheme="majorEastAsia" w:hAnsiTheme="majorHAnsi" w:cstheme="majorBidi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62FAD"/>
    <w:rPr>
      <w:rFonts w:asciiTheme="majorHAnsi" w:eastAsiaTheme="majorEastAsia" w:hAnsiTheme="majorHAnsi" w:cstheme="majorBidi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61996"/>
    <w:rPr>
      <w:rFonts w:asciiTheme="majorHAnsi" w:eastAsiaTheme="majorEastAsia" w:hAnsiTheme="majorHAnsi" w:cstheme="majorBidi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61996"/>
    <w:rPr>
      <w:rFonts w:asciiTheme="majorHAnsi" w:eastAsiaTheme="majorEastAsia" w:hAnsiTheme="majorHAnsi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6199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6199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Aufzhlung1">
    <w:name w:val="Aufzählung 1"/>
    <w:basedOn w:val="Listenabsatz"/>
    <w:uiPriority w:val="6"/>
    <w:qFormat/>
    <w:rsid w:val="003D0FAA"/>
    <w:pPr>
      <w:numPr>
        <w:numId w:val="19"/>
      </w:numPr>
    </w:pPr>
  </w:style>
  <w:style w:type="paragraph" w:customStyle="1" w:styleId="Traktandum-Text">
    <w:name w:val="Traktandum-Text"/>
    <w:basedOn w:val="Aufzhlung1"/>
    <w:uiPriority w:val="18"/>
    <w:semiHidden/>
    <w:rsid w:val="00E269E1"/>
    <w:pPr>
      <w:numPr>
        <w:numId w:val="0"/>
      </w:numPr>
      <w:tabs>
        <w:tab w:val="left" w:pos="7938"/>
      </w:tabs>
      <w:ind w:left="426" w:right="848"/>
    </w:pPr>
  </w:style>
  <w:style w:type="paragraph" w:customStyle="1" w:styleId="Traktandum-Titel">
    <w:name w:val="Traktandum-Titel"/>
    <w:basedOn w:val="Aufzhlung1"/>
    <w:next w:val="Traktandum-Text"/>
    <w:uiPriority w:val="18"/>
    <w:semiHidden/>
    <w:rsid w:val="00E269E1"/>
    <w:pPr>
      <w:numPr>
        <w:numId w:val="16"/>
      </w:numPr>
      <w:tabs>
        <w:tab w:val="left" w:pos="7938"/>
      </w:tabs>
      <w:ind w:left="426" w:hanging="426"/>
    </w:pPr>
    <w:rPr>
      <w:rFonts w:asciiTheme="majorHAnsi" w:hAnsiTheme="majorHAnsi"/>
    </w:rPr>
  </w:style>
  <w:style w:type="paragraph" w:customStyle="1" w:styleId="Anleitung">
    <w:name w:val="Anleitung"/>
    <w:basedOn w:val="Standard"/>
    <w:uiPriority w:val="98"/>
    <w:semiHidden/>
    <w:rsid w:val="00625020"/>
    <w:pPr>
      <w:spacing w:line="288" w:lineRule="auto"/>
    </w:pPr>
    <w:rPr>
      <w:vanish/>
      <w:color w:val="A6A6A6" w:themeColor="background1" w:themeShade="A6"/>
      <w:sz w:val="14"/>
      <w:szCs w:val="18"/>
    </w:rPr>
  </w:style>
  <w:style w:type="character" w:styleId="BesuchterLink">
    <w:name w:val="FollowedHyperlink"/>
    <w:basedOn w:val="Hyperlink"/>
    <w:uiPriority w:val="90"/>
    <w:semiHidden/>
    <w:rsid w:val="007E0460"/>
    <w:rPr>
      <w:color w:val="auto"/>
      <w:u w:val="single"/>
    </w:rPr>
  </w:style>
  <w:style w:type="paragraph" w:styleId="Untertitel">
    <w:name w:val="Subtitle"/>
    <w:basedOn w:val="Standard"/>
    <w:next w:val="Standard"/>
    <w:link w:val="UntertitelZchn"/>
    <w:uiPriority w:val="12"/>
    <w:semiHidden/>
    <w:rsid w:val="00E839BA"/>
    <w:pPr>
      <w:numPr>
        <w:ilvl w:val="1"/>
      </w:numPr>
    </w:pPr>
    <w:rPr>
      <w:rFonts w:eastAsiaTheme="minorEastAsia"/>
      <w:color w:val="000000" w:themeColor="text1"/>
    </w:rPr>
  </w:style>
  <w:style w:type="character" w:customStyle="1" w:styleId="UntertitelZchn">
    <w:name w:val="Untertitel Zchn"/>
    <w:basedOn w:val="Absatz-Standardschriftart"/>
    <w:link w:val="Untertitel"/>
    <w:uiPriority w:val="12"/>
    <w:semiHidden/>
    <w:rsid w:val="00A17908"/>
    <w:rPr>
      <w:rFonts w:eastAsiaTheme="minorEastAsia"/>
      <w:color w:val="000000" w:themeColor="text1"/>
    </w:rPr>
  </w:style>
  <w:style w:type="paragraph" w:styleId="Datum">
    <w:name w:val="Date"/>
    <w:basedOn w:val="Standard"/>
    <w:next w:val="Standard"/>
    <w:link w:val="DatumZchn"/>
    <w:uiPriority w:val="15"/>
    <w:semiHidden/>
    <w:rsid w:val="00BF7052"/>
    <w:pPr>
      <w:spacing w:before="480" w:after="480"/>
    </w:pPr>
  </w:style>
  <w:style w:type="character" w:customStyle="1" w:styleId="DatumZchn">
    <w:name w:val="Datum Zchn"/>
    <w:basedOn w:val="Absatz-Standardschriftart"/>
    <w:link w:val="Datum"/>
    <w:uiPriority w:val="15"/>
    <w:semiHidden/>
    <w:rsid w:val="00DE1212"/>
  </w:style>
  <w:style w:type="paragraph" w:styleId="Funotentext">
    <w:name w:val="footnote text"/>
    <w:basedOn w:val="Standard"/>
    <w:link w:val="FunotentextZchn"/>
    <w:uiPriority w:val="99"/>
    <w:semiHidden/>
    <w:unhideWhenUsed/>
    <w:rsid w:val="00494FD7"/>
    <w:pPr>
      <w:spacing w:line="240" w:lineRule="auto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5A7BE5"/>
    <w:rPr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42F26"/>
    <w:rPr>
      <w:vertAlign w:val="superscript"/>
    </w:rPr>
  </w:style>
  <w:style w:type="table" w:customStyle="1" w:styleId="TabelleohneRahmen">
    <w:name w:val="Tabelle ohne Rahmen"/>
    <w:basedOn w:val="NormaleTabelle"/>
    <w:uiPriority w:val="99"/>
    <w:rsid w:val="00642F26"/>
    <w:pPr>
      <w:spacing w:line="240" w:lineRule="auto"/>
    </w:pPr>
    <w:tblPr>
      <w:tblCellMar>
        <w:left w:w="0" w:type="dxa"/>
        <w:right w:w="28" w:type="dxa"/>
      </w:tblCellMar>
    </w:tblPr>
  </w:style>
  <w:style w:type="paragraph" w:styleId="Endnotentext">
    <w:name w:val="endnote text"/>
    <w:basedOn w:val="Funotentext"/>
    <w:link w:val="EndnotentextZchn"/>
    <w:uiPriority w:val="79"/>
    <w:semiHidden/>
    <w:unhideWhenUsed/>
    <w:rsid w:val="00113CB8"/>
  </w:style>
  <w:style w:type="character" w:customStyle="1" w:styleId="EndnotentextZchn">
    <w:name w:val="Endnotentext Zchn"/>
    <w:basedOn w:val="Absatz-Standardschriftart"/>
    <w:link w:val="Endnotentext"/>
    <w:uiPriority w:val="79"/>
    <w:semiHidden/>
    <w:rsid w:val="005A7BE5"/>
    <w:rPr>
      <w:sz w:val="16"/>
      <w:szCs w:val="20"/>
    </w:rPr>
  </w:style>
  <w:style w:type="character" w:styleId="Endnotenzeichen">
    <w:name w:val="endnote reference"/>
    <w:basedOn w:val="Absatz-Standardschriftart"/>
    <w:uiPriority w:val="79"/>
    <w:semiHidden/>
    <w:unhideWhenUsed/>
    <w:rsid w:val="00113CB8"/>
    <w:rPr>
      <w:vertAlign w:val="superscript"/>
    </w:rPr>
  </w:style>
  <w:style w:type="paragraph" w:customStyle="1" w:styleId="Aufzhlung2">
    <w:name w:val="Aufzählung 2"/>
    <w:basedOn w:val="Aufzhlung1"/>
    <w:uiPriority w:val="6"/>
    <w:rsid w:val="004C3880"/>
    <w:pPr>
      <w:numPr>
        <w:ilvl w:val="1"/>
      </w:numPr>
    </w:pPr>
  </w:style>
  <w:style w:type="paragraph" w:customStyle="1" w:styleId="Aufzhlung3">
    <w:name w:val="Aufzählung 3"/>
    <w:basedOn w:val="Aufzhlung1"/>
    <w:uiPriority w:val="6"/>
    <w:semiHidden/>
    <w:rsid w:val="004C3880"/>
    <w:pPr>
      <w:numPr>
        <w:ilvl w:val="2"/>
      </w:numPr>
    </w:pPr>
  </w:style>
  <w:style w:type="paragraph" w:styleId="Beschriftung">
    <w:name w:val="caption"/>
    <w:basedOn w:val="Standard"/>
    <w:next w:val="Standard"/>
    <w:uiPriority w:val="35"/>
    <w:semiHidden/>
    <w:rsid w:val="002F68A2"/>
    <w:pPr>
      <w:spacing w:before="120" w:after="240" w:line="240" w:lineRule="auto"/>
    </w:pPr>
    <w:rPr>
      <w:b/>
      <w:iCs/>
      <w:sz w:val="18"/>
      <w:szCs w:val="18"/>
    </w:rPr>
  </w:style>
  <w:style w:type="paragraph" w:styleId="Inhaltsverzeichnisberschrift">
    <w:name w:val="TOC Heading"/>
    <w:basedOn w:val="berschrift1"/>
    <w:next w:val="Standard"/>
    <w:uiPriority w:val="39"/>
    <w:semiHidden/>
    <w:rsid w:val="00DB7675"/>
    <w:pPr>
      <w:spacing w:before="240"/>
      <w:outlineLvl w:val="9"/>
    </w:pPr>
    <w:rPr>
      <w:bCs w:val="0"/>
      <w:szCs w:val="32"/>
    </w:rPr>
  </w:style>
  <w:style w:type="paragraph" w:styleId="Sprechblasentext">
    <w:name w:val="Balloon Text"/>
    <w:basedOn w:val="Standard"/>
    <w:link w:val="SprechblasentextZchn"/>
    <w:uiPriority w:val="79"/>
    <w:semiHidden/>
    <w:unhideWhenUsed/>
    <w:rsid w:val="0087001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79"/>
    <w:semiHidden/>
    <w:rsid w:val="005A7BE5"/>
    <w:rPr>
      <w:rFonts w:ascii="Segoe UI" w:hAnsi="Segoe UI" w:cs="Segoe UI"/>
      <w:sz w:val="18"/>
      <w:szCs w:val="18"/>
    </w:rPr>
  </w:style>
  <w:style w:type="paragraph" w:customStyle="1" w:styleId="Seitenzahlen">
    <w:name w:val="Seitenzahlen"/>
    <w:basedOn w:val="Fuzeile"/>
    <w:uiPriority w:val="85"/>
    <w:semiHidden/>
    <w:qFormat/>
    <w:rsid w:val="00E8428A"/>
    <w:pPr>
      <w:jc w:val="right"/>
    </w:pPr>
  </w:style>
  <w:style w:type="paragraph" w:customStyle="1" w:styleId="berschrift1nummeriert">
    <w:name w:val="Überschrift 1 nummeriert"/>
    <w:basedOn w:val="berschrift1"/>
    <w:next w:val="Standard"/>
    <w:uiPriority w:val="10"/>
    <w:qFormat/>
    <w:rsid w:val="00F32B93"/>
    <w:pPr>
      <w:numPr>
        <w:numId w:val="24"/>
      </w:numPr>
    </w:pPr>
  </w:style>
  <w:style w:type="paragraph" w:customStyle="1" w:styleId="berschrift2nummeriert">
    <w:name w:val="Überschrift 2 nummeriert"/>
    <w:basedOn w:val="berschrift2"/>
    <w:next w:val="Standard"/>
    <w:uiPriority w:val="10"/>
    <w:qFormat/>
    <w:rsid w:val="00F32B93"/>
    <w:pPr>
      <w:numPr>
        <w:ilvl w:val="1"/>
        <w:numId w:val="24"/>
      </w:numPr>
    </w:pPr>
  </w:style>
  <w:style w:type="paragraph" w:customStyle="1" w:styleId="berschrift3nummeriert">
    <w:name w:val="Überschrift 3 nummeriert"/>
    <w:basedOn w:val="berschrift3"/>
    <w:next w:val="Standard"/>
    <w:uiPriority w:val="10"/>
    <w:qFormat/>
    <w:rsid w:val="00A47ACD"/>
    <w:pPr>
      <w:numPr>
        <w:ilvl w:val="2"/>
        <w:numId w:val="24"/>
      </w:numPr>
      <w:tabs>
        <w:tab w:val="left" w:pos="851"/>
      </w:tabs>
    </w:pPr>
    <w:rPr>
      <w:b/>
    </w:rPr>
  </w:style>
  <w:style w:type="paragraph" w:customStyle="1" w:styleId="berschrift4nummeriert">
    <w:name w:val="Überschrift 4 nummeriert"/>
    <w:basedOn w:val="berschrift4"/>
    <w:next w:val="Standard"/>
    <w:uiPriority w:val="10"/>
    <w:qFormat/>
    <w:rsid w:val="00B426D3"/>
    <w:pPr>
      <w:numPr>
        <w:ilvl w:val="3"/>
        <w:numId w:val="24"/>
      </w:numPr>
      <w:tabs>
        <w:tab w:val="left" w:pos="1134"/>
      </w:tabs>
    </w:pPr>
  </w:style>
  <w:style w:type="paragraph" w:styleId="Verzeichnis1">
    <w:name w:val="toc 1"/>
    <w:basedOn w:val="Standard"/>
    <w:next w:val="Standard"/>
    <w:autoRedefine/>
    <w:uiPriority w:val="39"/>
    <w:semiHidden/>
    <w:rsid w:val="002B551B"/>
    <w:pPr>
      <w:tabs>
        <w:tab w:val="right" w:leader="dot" w:pos="10206"/>
      </w:tabs>
      <w:spacing w:before="120"/>
      <w:ind w:left="567" w:hanging="567"/>
    </w:pPr>
    <w:rPr>
      <w:b/>
      <w:bCs/>
      <w:noProof/>
    </w:rPr>
  </w:style>
  <w:style w:type="paragraph" w:styleId="Verzeichnis2">
    <w:name w:val="toc 2"/>
    <w:basedOn w:val="Standard"/>
    <w:next w:val="Standard"/>
    <w:autoRedefine/>
    <w:uiPriority w:val="39"/>
    <w:semiHidden/>
    <w:rsid w:val="002B551B"/>
    <w:pPr>
      <w:tabs>
        <w:tab w:val="right" w:leader="dot" w:pos="10206"/>
      </w:tabs>
      <w:ind w:left="567" w:hanging="567"/>
    </w:pPr>
  </w:style>
  <w:style w:type="paragraph" w:styleId="Verzeichnis3">
    <w:name w:val="toc 3"/>
    <w:basedOn w:val="Standard"/>
    <w:next w:val="Standard"/>
    <w:autoRedefine/>
    <w:uiPriority w:val="39"/>
    <w:semiHidden/>
    <w:rsid w:val="002B551B"/>
    <w:pPr>
      <w:tabs>
        <w:tab w:val="right" w:leader="dot" w:pos="10206"/>
      </w:tabs>
      <w:ind w:left="567" w:hanging="567"/>
    </w:pPr>
  </w:style>
  <w:style w:type="paragraph" w:styleId="StandardWeb">
    <w:name w:val="Normal (Web)"/>
    <w:basedOn w:val="Standard"/>
    <w:uiPriority w:val="79"/>
    <w:semiHidden/>
    <w:unhideWhenUsed/>
    <w:rsid w:val="00BE1E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styleId="Abbildungsverzeichnis">
    <w:name w:val="table of figures"/>
    <w:basedOn w:val="Standard"/>
    <w:next w:val="Standard"/>
    <w:uiPriority w:val="40"/>
    <w:semiHidden/>
    <w:rsid w:val="00857D8A"/>
  </w:style>
  <w:style w:type="paragraph" w:customStyle="1" w:styleId="Absenderzeile">
    <w:name w:val="Absenderzeile"/>
    <w:basedOn w:val="Standard"/>
    <w:uiPriority w:val="16"/>
    <w:semiHidden/>
    <w:rsid w:val="00874E49"/>
    <w:pPr>
      <w:pBdr>
        <w:bottom w:val="single" w:sz="6" w:space="1" w:color="auto"/>
      </w:pBdr>
    </w:pPr>
    <w:rPr>
      <w:sz w:val="12"/>
    </w:rPr>
  </w:style>
  <w:style w:type="paragraph" w:customStyle="1" w:styleId="Nummerierung1">
    <w:name w:val="Nummerierung 1"/>
    <w:basedOn w:val="Standard"/>
    <w:uiPriority w:val="7"/>
    <w:qFormat/>
    <w:rsid w:val="009804FC"/>
    <w:pPr>
      <w:numPr>
        <w:ilvl w:val="5"/>
        <w:numId w:val="24"/>
      </w:numPr>
    </w:pPr>
  </w:style>
  <w:style w:type="paragraph" w:customStyle="1" w:styleId="Nummerierung2">
    <w:name w:val="Nummerierung 2"/>
    <w:basedOn w:val="Nummerierung1"/>
    <w:uiPriority w:val="7"/>
    <w:qFormat/>
    <w:rsid w:val="009804FC"/>
    <w:pPr>
      <w:numPr>
        <w:ilvl w:val="6"/>
      </w:numPr>
    </w:pPr>
  </w:style>
  <w:style w:type="character" w:styleId="Seitenzahl">
    <w:name w:val="page number"/>
    <w:basedOn w:val="Absatz-Standardschriftart"/>
    <w:uiPriority w:val="79"/>
    <w:semiHidden/>
    <w:rsid w:val="00E8428A"/>
  </w:style>
  <w:style w:type="paragraph" w:customStyle="1" w:styleId="Nummerierungabc">
    <w:name w:val="Nummerierung abc"/>
    <w:basedOn w:val="Listenabsatz"/>
    <w:uiPriority w:val="8"/>
    <w:qFormat/>
    <w:rsid w:val="00CF1E53"/>
    <w:pPr>
      <w:numPr>
        <w:ilvl w:val="8"/>
        <w:numId w:val="24"/>
      </w:numPr>
    </w:pPr>
  </w:style>
  <w:style w:type="paragraph" w:customStyle="1" w:styleId="Nummerierung3">
    <w:name w:val="Nummerierung 3"/>
    <w:basedOn w:val="Nummerierung2"/>
    <w:uiPriority w:val="7"/>
    <w:semiHidden/>
    <w:qFormat/>
    <w:rsid w:val="005A357F"/>
    <w:pPr>
      <w:numPr>
        <w:ilvl w:val="7"/>
      </w:numPr>
    </w:pPr>
  </w:style>
  <w:style w:type="paragraph" w:customStyle="1" w:styleId="berschrift5nummeriert">
    <w:name w:val="Überschrift 5 nummeriert"/>
    <w:basedOn w:val="berschrift5"/>
    <w:next w:val="Standard"/>
    <w:uiPriority w:val="10"/>
    <w:semiHidden/>
    <w:qFormat/>
    <w:rsid w:val="005A357F"/>
    <w:pPr>
      <w:numPr>
        <w:ilvl w:val="4"/>
        <w:numId w:val="24"/>
      </w:numPr>
    </w:pPr>
  </w:style>
  <w:style w:type="paragraph" w:customStyle="1" w:styleId="Dokumentbezeichnung">
    <w:name w:val="Dokumentbezeichnung"/>
    <w:basedOn w:val="berschrift1"/>
    <w:next w:val="Standard"/>
    <w:uiPriority w:val="98"/>
    <w:semiHidden/>
    <w:rsid w:val="00283995"/>
    <w:pPr>
      <w:pageBreakBefore/>
      <w:numPr>
        <w:numId w:val="28"/>
      </w:numPr>
      <w:pBdr>
        <w:top w:val="single" w:sz="8" w:space="5" w:color="000000" w:themeColor="text1"/>
        <w:left w:val="single" w:sz="8" w:space="5" w:color="000000" w:themeColor="text1"/>
        <w:bottom w:val="single" w:sz="8" w:space="5" w:color="000000" w:themeColor="text1"/>
        <w:right w:val="single" w:sz="8" w:space="5" w:color="000000" w:themeColor="text1"/>
      </w:pBdr>
      <w:shd w:val="clear" w:color="auto" w:fill="000000" w:themeFill="text1"/>
      <w:spacing w:before="600" w:after="600"/>
      <w:ind w:right="125"/>
    </w:pPr>
    <w:rPr>
      <w:bCs w:val="0"/>
      <w:color w:val="FFFFFF" w:themeColor="background1"/>
      <w:spacing w:val="6"/>
      <w:sz w:val="40"/>
      <w:szCs w:val="52"/>
    </w:rPr>
  </w:style>
  <w:style w:type="character" w:styleId="Platzhaltertext">
    <w:name w:val="Placeholder Text"/>
    <w:basedOn w:val="Absatz-Standardschriftart"/>
    <w:uiPriority w:val="79"/>
    <w:semiHidden/>
    <w:rsid w:val="00A960B8"/>
    <w:rPr>
      <w:color w:val="007225" w:themeColor="accent1"/>
    </w:rPr>
  </w:style>
  <w:style w:type="paragraph" w:customStyle="1" w:styleId="ErstelltdurchVorlagenbauerchfrPharmaSuisse">
    <w:name w:val="Erstellt durch Vorlagenbauer.ch für PharmaSuisse"/>
    <w:basedOn w:val="Standard"/>
    <w:next w:val="Standard"/>
    <w:semiHidden/>
    <w:rsid w:val="00BB0EB7"/>
    <w:pPr>
      <w:shd w:val="clear" w:color="auto" w:fill="FFFFFF" w:themeFill="background1"/>
    </w:pPr>
  </w:style>
  <w:style w:type="table" w:customStyle="1" w:styleId="PharmaSuissePraxisauftrag">
    <w:name w:val="PharmaSuisse Praxisauftrag"/>
    <w:basedOn w:val="NormaleTabelle"/>
    <w:uiPriority w:val="99"/>
    <w:rsid w:val="00FD5450"/>
    <w:pPr>
      <w:spacing w:line="240" w:lineRule="auto"/>
    </w:pPr>
    <w:tblPr>
      <w:tblBorders>
        <w:left w:val="single" w:sz="8" w:space="0" w:color="FFFFFF" w:themeColor="background1"/>
        <w:right w:val="single" w:sz="8" w:space="0" w:color="FFFFFF" w:themeColor="background1"/>
        <w:insideH w:val="single" w:sz="12" w:space="0" w:color="FFFFFF" w:themeColor="background1"/>
        <w:insideV w:val="single" w:sz="12" w:space="0" w:color="FFFFFF" w:themeColor="background1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FFE5C8" w:themeFill="accent3" w:themeFillTint="33"/>
    </w:tcPr>
    <w:tblStylePr w:type="firstRow">
      <w:rPr>
        <w:rFonts w:asciiTheme="majorHAnsi" w:hAnsiTheme="majorHAnsi"/>
        <w:b/>
        <w:color w:val="EF7D00" w:themeColor="accent3"/>
        <w:sz w:val="2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E5C8" w:themeFill="accent3" w:themeFillTint="33"/>
      </w:tcPr>
    </w:tblStylePr>
  </w:style>
  <w:style w:type="table" w:customStyle="1" w:styleId="Situationen1Hellblau">
    <w:name w:val="Situationen 1 Hellblau"/>
    <w:basedOn w:val="NormaleTabelle"/>
    <w:uiPriority w:val="99"/>
    <w:rsid w:val="00FD5450"/>
    <w:pPr>
      <w:spacing w:line="240" w:lineRule="auto"/>
    </w:pPr>
    <w:tblPr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AFFFC9" w:themeFill="accent1" w:themeFillTint="33"/>
    </w:tcPr>
    <w:tblStylePr w:type="firstRow">
      <w:rPr>
        <w:rFonts w:asciiTheme="majorHAnsi" w:hAnsiTheme="majorHAnsi"/>
        <w:b/>
        <w:color w:val="007225" w:themeColor="accent1"/>
      </w:rPr>
      <w:tblPr/>
      <w:tcPr>
        <w:tcBorders>
          <w:top w:val="nil"/>
          <w:left w:val="nil"/>
          <w:bottom w:val="single" w:sz="12" w:space="0" w:color="FFFFFF" w:themeColor="background1"/>
          <w:right w:val="nil"/>
          <w:insideH w:val="nil"/>
          <w:insideV w:val="nil"/>
          <w:tl2br w:val="nil"/>
          <w:tr2bl w:val="nil"/>
        </w:tcBorders>
        <w:shd w:val="clear" w:color="auto" w:fill="AFFFC9" w:themeFill="accent1" w:themeFillTint="33"/>
      </w:tcPr>
    </w:tblStylePr>
  </w:style>
  <w:style w:type="table" w:customStyle="1" w:styleId="PharmasuisseKompetenzbersicht">
    <w:name w:val="Pharmasuisse Kompetenzübersicht"/>
    <w:basedOn w:val="NormaleTabelle"/>
    <w:uiPriority w:val="99"/>
    <w:rsid w:val="004429A8"/>
    <w:pPr>
      <w:spacing w:line="240" w:lineRule="auto"/>
    </w:pPr>
    <w:rPr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FFFFFF" w:themeColor="background1"/>
        <w:insideV w:val="single" w:sz="4" w:space="0" w:color="auto"/>
      </w:tblBorders>
      <w:tblCellMar>
        <w:top w:w="28" w:type="dxa"/>
        <w:left w:w="113" w:type="dxa"/>
        <w:bottom w:w="28" w:type="dxa"/>
        <w:right w:w="113" w:type="dxa"/>
      </w:tblCellMar>
    </w:tblPr>
    <w:tblStylePr w:type="firstRow">
      <w:rPr>
        <w:rFonts w:asciiTheme="majorHAnsi" w:hAnsiTheme="majorHAnsi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BFBFBF" w:themeFill="background1" w:themeFillShade="BF"/>
      </w:tcPr>
    </w:tblStylePr>
  </w:style>
  <w:style w:type="table" w:customStyle="1" w:styleId="PharmaSuisseLehrjahrbersicht">
    <w:name w:val="PharmaSuisse Lehrjahrübersicht"/>
    <w:basedOn w:val="NormaleTabelle"/>
    <w:uiPriority w:val="99"/>
    <w:rsid w:val="004152C0"/>
    <w:pPr>
      <w:spacing w:line="240" w:lineRule="auto"/>
    </w:pPr>
    <w:rPr>
      <w:sz w:val="18"/>
    </w:rPr>
    <w:tblPr>
      <w:tblBorders>
        <w:bottom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13" w:type="dxa"/>
        <w:bottom w:w="28" w:type="dxa"/>
        <w:right w:w="113" w:type="dxa"/>
      </w:tblCellMar>
    </w:tblPr>
    <w:tblStylePr w:type="firstRow">
      <w:rPr>
        <w:rFonts w:asciiTheme="majorHAnsi" w:hAnsiTheme="majorHAnsi"/>
        <w:b/>
        <w:sz w:val="18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table" w:customStyle="1" w:styleId="PharmaSuisseAufgabendetail">
    <w:name w:val="PharmaSuisse Aufgabendetail"/>
    <w:basedOn w:val="NormaleTabelle"/>
    <w:uiPriority w:val="99"/>
    <w:rsid w:val="0025678A"/>
    <w:pPr>
      <w:spacing w:line="240" w:lineRule="auto"/>
    </w:pPr>
    <w:rPr>
      <w:sz w:val="18"/>
    </w:rPr>
    <w:tblPr>
      <w:tblCellMar>
        <w:left w:w="0" w:type="dxa"/>
        <w:right w:w="28" w:type="dxa"/>
      </w:tblCellMar>
    </w:tblPr>
  </w:style>
  <w:style w:type="paragraph" w:customStyle="1" w:styleId="Text9Pt">
    <w:name w:val="Text   9 Pt"/>
    <w:basedOn w:val="Standard"/>
    <w:uiPriority w:val="29"/>
    <w:qFormat/>
    <w:rsid w:val="00230FFD"/>
    <w:rPr>
      <w:sz w:val="18"/>
      <w:szCs w:val="18"/>
    </w:rPr>
  </w:style>
  <w:style w:type="paragraph" w:customStyle="1" w:styleId="Aufzhlung19Pt">
    <w:name w:val="Aufzählung 1   9 Pt"/>
    <w:basedOn w:val="Aufzhlung1"/>
    <w:uiPriority w:val="30"/>
    <w:qFormat/>
    <w:rsid w:val="00230FFD"/>
    <w:rPr>
      <w:sz w:val="18"/>
    </w:rPr>
  </w:style>
  <w:style w:type="paragraph" w:customStyle="1" w:styleId="Aufzhlung29Pt">
    <w:name w:val="Aufzählung 2   9 Pt"/>
    <w:basedOn w:val="Aufzhlung2"/>
    <w:uiPriority w:val="30"/>
    <w:qFormat/>
    <w:rsid w:val="00EE6F0C"/>
    <w:rPr>
      <w:sz w:val="18"/>
    </w:rPr>
  </w:style>
  <w:style w:type="paragraph" w:customStyle="1" w:styleId="berschrift1Grn">
    <w:name w:val="Überschrift 1 Grün"/>
    <w:basedOn w:val="berschrift1"/>
    <w:next w:val="Standard"/>
    <w:uiPriority w:val="11"/>
    <w:qFormat/>
    <w:rsid w:val="00FD5450"/>
    <w:rPr>
      <w:color w:val="007225" w:themeColor="accent1"/>
    </w:rPr>
  </w:style>
  <w:style w:type="paragraph" w:customStyle="1" w:styleId="berschrift2Grn">
    <w:name w:val="Überschrift 2 Grün"/>
    <w:basedOn w:val="berschrift2"/>
    <w:next w:val="Standard"/>
    <w:uiPriority w:val="11"/>
    <w:qFormat/>
    <w:rsid w:val="0096694B"/>
    <w:pPr>
      <w:pBdr>
        <w:bottom w:val="single" w:sz="4" w:space="1" w:color="007225" w:themeColor="accent1"/>
      </w:pBdr>
    </w:pPr>
    <w:rPr>
      <w:color w:val="007225" w:themeColor="accent1"/>
    </w:rPr>
  </w:style>
  <w:style w:type="paragraph" w:customStyle="1" w:styleId="berschrift3Grn">
    <w:name w:val="Überschrift 3 Grün"/>
    <w:basedOn w:val="berschrift3"/>
    <w:uiPriority w:val="11"/>
    <w:qFormat/>
    <w:rsid w:val="00A47ACD"/>
    <w:pPr>
      <w:pBdr>
        <w:bottom w:val="single" w:sz="4" w:space="1" w:color="007225" w:themeColor="accent1"/>
      </w:pBdr>
    </w:pPr>
    <w:rPr>
      <w:b/>
      <w:color w:val="007225" w:themeColor="accent1"/>
    </w:rPr>
  </w:style>
  <w:style w:type="paragraph" w:customStyle="1" w:styleId="berschrift4Grn">
    <w:name w:val="Überschrift 4 Grün"/>
    <w:basedOn w:val="berschrift4"/>
    <w:next w:val="Text9Pt"/>
    <w:uiPriority w:val="11"/>
    <w:qFormat/>
    <w:rsid w:val="0096694B"/>
    <w:pPr>
      <w:pBdr>
        <w:bottom w:val="single" w:sz="4" w:space="1" w:color="007225" w:themeColor="accent1"/>
      </w:pBdr>
    </w:pPr>
    <w:rPr>
      <w:color w:val="007225" w:themeColor="accent1"/>
    </w:rPr>
  </w:style>
  <w:style w:type="paragraph" w:customStyle="1" w:styleId="berschrift1Dunkelblau">
    <w:name w:val="Überschrift 1 Dunkelblau"/>
    <w:basedOn w:val="berschrift1"/>
    <w:next w:val="Standard"/>
    <w:uiPriority w:val="12"/>
    <w:qFormat/>
    <w:rsid w:val="004933E0"/>
    <w:rPr>
      <w:color w:val="004F89" w:themeColor="accent2"/>
    </w:rPr>
  </w:style>
  <w:style w:type="paragraph" w:customStyle="1" w:styleId="berschrift2Dunkelblau">
    <w:name w:val="Überschrift 2 Dunkelblau"/>
    <w:basedOn w:val="berschrift2"/>
    <w:next w:val="Standard"/>
    <w:uiPriority w:val="12"/>
    <w:qFormat/>
    <w:rsid w:val="004933E0"/>
    <w:pPr>
      <w:pBdr>
        <w:bottom w:val="single" w:sz="4" w:space="1" w:color="004F89" w:themeColor="accent2"/>
      </w:pBdr>
    </w:pPr>
    <w:rPr>
      <w:color w:val="004F89" w:themeColor="accent2"/>
    </w:rPr>
  </w:style>
  <w:style w:type="paragraph" w:customStyle="1" w:styleId="berschrift3Dunkelblau">
    <w:name w:val="Überschrift 3 Dunkelblau"/>
    <w:basedOn w:val="berschrift3"/>
    <w:next w:val="Standard"/>
    <w:uiPriority w:val="12"/>
    <w:qFormat/>
    <w:rsid w:val="00F53E0E"/>
    <w:pPr>
      <w:pBdr>
        <w:bottom w:val="single" w:sz="4" w:space="1" w:color="004F89" w:themeColor="accent2"/>
      </w:pBdr>
    </w:pPr>
    <w:rPr>
      <w:b/>
      <w:color w:val="004F89" w:themeColor="accent2"/>
    </w:rPr>
  </w:style>
  <w:style w:type="paragraph" w:customStyle="1" w:styleId="berschrift4Dunkelblau">
    <w:name w:val="Überschrift 4 Dunkelblau"/>
    <w:basedOn w:val="berschrift4"/>
    <w:next w:val="Text9Pt"/>
    <w:uiPriority w:val="12"/>
    <w:qFormat/>
    <w:rsid w:val="004933E0"/>
    <w:pPr>
      <w:pBdr>
        <w:bottom w:val="single" w:sz="4" w:space="1" w:color="004F89" w:themeColor="accent2"/>
      </w:pBdr>
    </w:pPr>
    <w:rPr>
      <w:color w:val="004F89" w:themeColor="accent2"/>
    </w:rPr>
  </w:style>
  <w:style w:type="paragraph" w:customStyle="1" w:styleId="berschrift1Orange">
    <w:name w:val="Überschrift 1 Orange"/>
    <w:basedOn w:val="berschrift1"/>
    <w:next w:val="Standard"/>
    <w:uiPriority w:val="13"/>
    <w:qFormat/>
    <w:rsid w:val="004933E0"/>
    <w:rPr>
      <w:color w:val="EF7D00" w:themeColor="accent3"/>
    </w:rPr>
  </w:style>
  <w:style w:type="paragraph" w:customStyle="1" w:styleId="berschrift2Orange">
    <w:name w:val="Überschrift 2 Orange"/>
    <w:basedOn w:val="berschrift2"/>
    <w:next w:val="Standard"/>
    <w:uiPriority w:val="13"/>
    <w:qFormat/>
    <w:rsid w:val="004933E0"/>
    <w:pPr>
      <w:pBdr>
        <w:bottom w:val="single" w:sz="4" w:space="1" w:color="EF7D00" w:themeColor="accent3"/>
      </w:pBdr>
    </w:pPr>
    <w:rPr>
      <w:color w:val="EF7D00" w:themeColor="accent3"/>
    </w:rPr>
  </w:style>
  <w:style w:type="paragraph" w:customStyle="1" w:styleId="berschrift3Orange">
    <w:name w:val="Überschrift 3 Orange"/>
    <w:basedOn w:val="berschrift3"/>
    <w:next w:val="Standard"/>
    <w:uiPriority w:val="13"/>
    <w:qFormat/>
    <w:rsid w:val="00F53E0E"/>
    <w:pPr>
      <w:pBdr>
        <w:bottom w:val="single" w:sz="4" w:space="1" w:color="EF7D00" w:themeColor="accent3"/>
      </w:pBdr>
    </w:pPr>
    <w:rPr>
      <w:b/>
      <w:color w:val="EF7D00" w:themeColor="accent3"/>
    </w:rPr>
  </w:style>
  <w:style w:type="paragraph" w:customStyle="1" w:styleId="berschrift4Orange">
    <w:name w:val="Überschrift 4 Orange"/>
    <w:basedOn w:val="berschrift4"/>
    <w:next w:val="Text9Pt"/>
    <w:uiPriority w:val="13"/>
    <w:qFormat/>
    <w:rsid w:val="004933E0"/>
    <w:pPr>
      <w:pBdr>
        <w:bottom w:val="single" w:sz="4" w:space="1" w:color="EF7D00" w:themeColor="accent3"/>
      </w:pBdr>
    </w:pPr>
    <w:rPr>
      <w:color w:val="EF7D00" w:themeColor="accent3"/>
    </w:rPr>
  </w:style>
  <w:style w:type="paragraph" w:customStyle="1" w:styleId="berschrift1Pflaume">
    <w:name w:val="Überschrift 1 Pflaume"/>
    <w:basedOn w:val="berschrift1"/>
    <w:next w:val="Standard"/>
    <w:uiPriority w:val="14"/>
    <w:qFormat/>
    <w:rsid w:val="004933E0"/>
    <w:rPr>
      <w:color w:val="9B1868" w:themeColor="accent4"/>
    </w:rPr>
  </w:style>
  <w:style w:type="paragraph" w:customStyle="1" w:styleId="berschrift2Pflaume">
    <w:name w:val="Überschrift 2 Pflaume"/>
    <w:basedOn w:val="berschrift2"/>
    <w:next w:val="Standard"/>
    <w:uiPriority w:val="14"/>
    <w:qFormat/>
    <w:rsid w:val="004933E0"/>
    <w:pPr>
      <w:pBdr>
        <w:bottom w:val="single" w:sz="4" w:space="1" w:color="9B1868" w:themeColor="accent4"/>
      </w:pBdr>
    </w:pPr>
    <w:rPr>
      <w:color w:val="9B1868" w:themeColor="accent4"/>
    </w:rPr>
  </w:style>
  <w:style w:type="paragraph" w:customStyle="1" w:styleId="berschrift3Pflaume">
    <w:name w:val="Überschrift 3 Pflaume"/>
    <w:basedOn w:val="berschrift3"/>
    <w:next w:val="Standard"/>
    <w:uiPriority w:val="14"/>
    <w:qFormat/>
    <w:rsid w:val="00F53E0E"/>
    <w:pPr>
      <w:pBdr>
        <w:bottom w:val="single" w:sz="4" w:space="1" w:color="9B1868" w:themeColor="accent4"/>
      </w:pBdr>
    </w:pPr>
    <w:rPr>
      <w:b/>
      <w:color w:val="9B1868" w:themeColor="accent4"/>
    </w:rPr>
  </w:style>
  <w:style w:type="paragraph" w:customStyle="1" w:styleId="berschrift4Pflaume">
    <w:name w:val="Überschrift 4 Pflaume"/>
    <w:basedOn w:val="berschrift4"/>
    <w:next w:val="Text9Pt"/>
    <w:uiPriority w:val="14"/>
    <w:qFormat/>
    <w:rsid w:val="004933E0"/>
    <w:pPr>
      <w:pBdr>
        <w:bottom w:val="single" w:sz="4" w:space="1" w:color="9B1868" w:themeColor="accent4"/>
      </w:pBdr>
    </w:pPr>
    <w:rPr>
      <w:color w:val="9B1868" w:themeColor="accent4"/>
    </w:rPr>
  </w:style>
  <w:style w:type="paragraph" w:customStyle="1" w:styleId="berschrift1Rot">
    <w:name w:val="Überschrift 1 Rot"/>
    <w:basedOn w:val="berschrift1"/>
    <w:next w:val="Standard"/>
    <w:uiPriority w:val="15"/>
    <w:qFormat/>
    <w:rsid w:val="000C5AB0"/>
    <w:rPr>
      <w:color w:val="C00000" w:themeColor="accent5"/>
    </w:rPr>
  </w:style>
  <w:style w:type="paragraph" w:customStyle="1" w:styleId="berschrift2Rot">
    <w:name w:val="Überschrift 2 Rot"/>
    <w:basedOn w:val="berschrift2"/>
    <w:next w:val="Standard"/>
    <w:uiPriority w:val="15"/>
    <w:qFormat/>
    <w:rsid w:val="000C5AB0"/>
    <w:pPr>
      <w:pBdr>
        <w:bottom w:val="single" w:sz="4" w:space="1" w:color="C00000" w:themeColor="accent5"/>
      </w:pBdr>
    </w:pPr>
    <w:rPr>
      <w:color w:val="C00000" w:themeColor="accent5"/>
    </w:rPr>
  </w:style>
  <w:style w:type="paragraph" w:customStyle="1" w:styleId="berschrift3Rot">
    <w:name w:val="Überschrift 3 Rot"/>
    <w:basedOn w:val="berschrift3"/>
    <w:next w:val="Standard"/>
    <w:uiPriority w:val="15"/>
    <w:qFormat/>
    <w:rsid w:val="00F53E0E"/>
    <w:pPr>
      <w:pBdr>
        <w:bottom w:val="single" w:sz="4" w:space="1" w:color="C00000" w:themeColor="accent5"/>
      </w:pBdr>
    </w:pPr>
    <w:rPr>
      <w:b/>
      <w:color w:val="C00000" w:themeColor="accent5"/>
    </w:rPr>
  </w:style>
  <w:style w:type="paragraph" w:customStyle="1" w:styleId="berschrift4Rot">
    <w:name w:val="Überschrift 4 Rot"/>
    <w:basedOn w:val="berschrift4"/>
    <w:next w:val="Text9Pt"/>
    <w:uiPriority w:val="15"/>
    <w:qFormat/>
    <w:rsid w:val="000C5AB0"/>
    <w:pPr>
      <w:pBdr>
        <w:bottom w:val="single" w:sz="4" w:space="1" w:color="C00000" w:themeColor="accent5"/>
      </w:pBdr>
    </w:pPr>
    <w:rPr>
      <w:color w:val="C00000" w:themeColor="accent5"/>
    </w:rPr>
  </w:style>
  <w:style w:type="paragraph" w:customStyle="1" w:styleId="berschrift1Lila">
    <w:name w:val="Überschrift 1 Lila"/>
    <w:basedOn w:val="berschrift1"/>
    <w:next w:val="Standard"/>
    <w:uiPriority w:val="16"/>
    <w:qFormat/>
    <w:rsid w:val="000C5AB0"/>
    <w:rPr>
      <w:color w:val="E8E8E8" w:themeColor="accent6"/>
    </w:rPr>
  </w:style>
  <w:style w:type="paragraph" w:customStyle="1" w:styleId="berschrift2Lila">
    <w:name w:val="Überschrift 2 Lila"/>
    <w:basedOn w:val="berschrift2"/>
    <w:next w:val="Standard"/>
    <w:uiPriority w:val="16"/>
    <w:qFormat/>
    <w:rsid w:val="000C5AB0"/>
    <w:pPr>
      <w:pBdr>
        <w:bottom w:val="single" w:sz="4" w:space="1" w:color="E8E8E8" w:themeColor="accent6"/>
      </w:pBdr>
    </w:pPr>
    <w:rPr>
      <w:color w:val="E8E8E8" w:themeColor="accent6"/>
    </w:rPr>
  </w:style>
  <w:style w:type="paragraph" w:customStyle="1" w:styleId="berschrift3Lila">
    <w:name w:val="Überschrift 3 Lila"/>
    <w:basedOn w:val="berschrift3"/>
    <w:next w:val="Standard"/>
    <w:uiPriority w:val="16"/>
    <w:qFormat/>
    <w:rsid w:val="00F53E0E"/>
    <w:pPr>
      <w:pBdr>
        <w:bottom w:val="single" w:sz="4" w:space="1" w:color="E8E8E8" w:themeColor="accent6"/>
      </w:pBdr>
    </w:pPr>
    <w:rPr>
      <w:b/>
      <w:color w:val="E8E8E8" w:themeColor="accent6"/>
    </w:rPr>
  </w:style>
  <w:style w:type="paragraph" w:customStyle="1" w:styleId="berschrift4Lila">
    <w:name w:val="Überschrift 4 Lila"/>
    <w:basedOn w:val="berschrift4"/>
    <w:next w:val="Text9Pt"/>
    <w:uiPriority w:val="16"/>
    <w:qFormat/>
    <w:rsid w:val="000C5AB0"/>
    <w:pPr>
      <w:pBdr>
        <w:bottom w:val="single" w:sz="4" w:space="1" w:color="E8E8E8" w:themeColor="accent6"/>
      </w:pBdr>
    </w:pPr>
    <w:rPr>
      <w:color w:val="E8E8E8" w:themeColor="accent6"/>
    </w:rPr>
  </w:style>
  <w:style w:type="table" w:customStyle="1" w:styleId="Situationen2Dunkelblau">
    <w:name w:val="Situationen 2 Dunkelblau"/>
    <w:basedOn w:val="NormaleTabelle"/>
    <w:uiPriority w:val="99"/>
    <w:rsid w:val="008845ED"/>
    <w:pPr>
      <w:spacing w:line="240" w:lineRule="auto"/>
    </w:pPr>
    <w:tblPr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B4DFFF" w:themeFill="accent2" w:themeFillTint="33"/>
    </w:tcPr>
    <w:tblStylePr w:type="firstRow">
      <w:rPr>
        <w:rFonts w:asciiTheme="majorHAnsi" w:hAnsiTheme="majorHAnsi"/>
        <w:b/>
        <w:color w:val="004F89" w:themeColor="accent2"/>
        <w:sz w:val="22"/>
      </w:rPr>
      <w:tblPr/>
      <w:tcPr>
        <w:tcBorders>
          <w:top w:val="nil"/>
          <w:left w:val="nil"/>
          <w:bottom w:val="single" w:sz="12" w:space="0" w:color="FFFFFF" w:themeColor="background1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Situationen3Orange">
    <w:name w:val="Situationen 3 Orange"/>
    <w:basedOn w:val="NormaleTabelle"/>
    <w:uiPriority w:val="99"/>
    <w:rsid w:val="008845ED"/>
    <w:pPr>
      <w:spacing w:line="240" w:lineRule="auto"/>
    </w:pPr>
    <w:tblPr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FFE5C8" w:themeFill="accent3" w:themeFillTint="33"/>
    </w:tcPr>
    <w:tblStylePr w:type="firstRow">
      <w:rPr>
        <w:rFonts w:asciiTheme="majorHAnsi" w:hAnsiTheme="majorHAnsi"/>
        <w:b/>
        <w:color w:val="EF7D00" w:themeColor="accent3"/>
        <w:sz w:val="22"/>
      </w:rPr>
      <w:tblPr/>
      <w:tcPr>
        <w:tcBorders>
          <w:top w:val="nil"/>
          <w:left w:val="nil"/>
          <w:bottom w:val="single" w:sz="12" w:space="0" w:color="FFFFFF" w:themeColor="background1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Situationen4Dunkelpink">
    <w:name w:val="Situationen 4 Dunkelpink"/>
    <w:basedOn w:val="NormaleTabelle"/>
    <w:uiPriority w:val="99"/>
    <w:rsid w:val="008845ED"/>
    <w:pPr>
      <w:spacing w:line="240" w:lineRule="auto"/>
    </w:pPr>
    <w:tblPr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ED8CC7" w:themeFill="accent4" w:themeFillTint="66"/>
    </w:tcPr>
    <w:tblStylePr w:type="firstRow">
      <w:rPr>
        <w:rFonts w:asciiTheme="majorHAnsi" w:hAnsiTheme="majorHAnsi"/>
        <w:b/>
        <w:color w:val="9B1868" w:themeColor="accent4"/>
        <w:sz w:val="22"/>
      </w:rPr>
      <w:tblPr/>
      <w:tcPr>
        <w:tcBorders>
          <w:top w:val="nil"/>
          <w:left w:val="nil"/>
          <w:bottom w:val="single" w:sz="12" w:space="0" w:color="FFFFFF" w:themeColor="background1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Situationen5Hellpink">
    <w:name w:val="Situationen 5 Hellpink"/>
    <w:basedOn w:val="NormaleTabelle"/>
    <w:uiPriority w:val="99"/>
    <w:rsid w:val="008845ED"/>
    <w:pPr>
      <w:spacing w:line="240" w:lineRule="auto"/>
    </w:pPr>
    <w:tblPr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FFBFBF" w:themeFill="accent5" w:themeFillTint="33"/>
    </w:tcPr>
    <w:tblStylePr w:type="firstRow">
      <w:rPr>
        <w:rFonts w:asciiTheme="majorHAnsi" w:hAnsiTheme="majorHAnsi"/>
        <w:b/>
        <w:color w:val="C00000" w:themeColor="accent5"/>
        <w:sz w:val="22"/>
      </w:rPr>
      <w:tblPr/>
      <w:tcPr>
        <w:tcBorders>
          <w:top w:val="nil"/>
          <w:left w:val="nil"/>
          <w:bottom w:val="single" w:sz="12" w:space="0" w:color="FFFFFF" w:themeColor="background1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Situationen6Lila">
    <w:name w:val="Situationen 6 Lila"/>
    <w:basedOn w:val="NormaleTabelle"/>
    <w:uiPriority w:val="99"/>
    <w:rsid w:val="008845ED"/>
    <w:pPr>
      <w:spacing w:line="240" w:lineRule="auto"/>
    </w:pPr>
    <w:tblPr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FAFAFA" w:themeFill="accent6" w:themeFillTint="33"/>
    </w:tcPr>
    <w:tblStylePr w:type="firstRow">
      <w:rPr>
        <w:rFonts w:asciiTheme="majorHAnsi" w:hAnsiTheme="majorHAnsi"/>
        <w:b/>
        <w:color w:val="E8E8E8" w:themeColor="accent6"/>
        <w:sz w:val="22"/>
      </w:rPr>
      <w:tblPr/>
      <w:tcPr>
        <w:tcBorders>
          <w:top w:val="nil"/>
          <w:left w:val="nil"/>
          <w:bottom w:val="single" w:sz="12" w:space="0" w:color="FFFFFF" w:themeColor="background1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Default">
    <w:name w:val="Default"/>
    <w:rsid w:val="002C13CD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table" w:styleId="Listentabelle3Akzent1">
    <w:name w:val="List Table 3 Accent 1"/>
    <w:basedOn w:val="NormaleTabelle"/>
    <w:uiPriority w:val="48"/>
    <w:rsid w:val="007C475D"/>
    <w:pPr>
      <w:spacing w:line="240" w:lineRule="auto"/>
    </w:pPr>
    <w:tblPr>
      <w:tblStyleRowBandSize w:val="1"/>
      <w:tblStyleColBandSize w:val="1"/>
      <w:tblBorders>
        <w:top w:val="single" w:sz="4" w:space="0" w:color="007225" w:themeColor="accent1"/>
        <w:left w:val="single" w:sz="4" w:space="0" w:color="007225" w:themeColor="accent1"/>
        <w:bottom w:val="single" w:sz="4" w:space="0" w:color="007225" w:themeColor="accent1"/>
        <w:right w:val="single" w:sz="4" w:space="0" w:color="00722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7225" w:themeFill="accent1"/>
      </w:tcPr>
    </w:tblStylePr>
    <w:tblStylePr w:type="lastRow">
      <w:rPr>
        <w:b/>
        <w:bCs/>
      </w:rPr>
      <w:tblPr/>
      <w:tcPr>
        <w:tcBorders>
          <w:top w:val="double" w:sz="4" w:space="0" w:color="00722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7225" w:themeColor="accent1"/>
          <w:right w:val="single" w:sz="4" w:space="0" w:color="007225" w:themeColor="accent1"/>
        </w:tcBorders>
      </w:tcPr>
    </w:tblStylePr>
    <w:tblStylePr w:type="band1Horz">
      <w:tblPr/>
      <w:tcPr>
        <w:tcBorders>
          <w:top w:val="single" w:sz="4" w:space="0" w:color="007225" w:themeColor="accent1"/>
          <w:bottom w:val="single" w:sz="4" w:space="0" w:color="00722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7225" w:themeColor="accent1"/>
          <w:left w:val="nil"/>
        </w:tcBorders>
      </w:tcPr>
    </w:tblStylePr>
    <w:tblStylePr w:type="swCell">
      <w:tblPr/>
      <w:tcPr>
        <w:tcBorders>
          <w:top w:val="double" w:sz="4" w:space="0" w:color="007225" w:themeColor="accent1"/>
          <w:right w:val="nil"/>
        </w:tcBorders>
      </w:tcPr>
    </w:tblStylePr>
  </w:style>
  <w:style w:type="table" w:styleId="Listentabelle3">
    <w:name w:val="List Table 3"/>
    <w:basedOn w:val="NormaleTabelle"/>
    <w:uiPriority w:val="48"/>
    <w:rsid w:val="007C475D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character" w:styleId="Kommentarzeichen">
    <w:name w:val="annotation reference"/>
    <w:basedOn w:val="Absatz-Standardschriftart"/>
    <w:uiPriority w:val="79"/>
    <w:semiHidden/>
    <w:unhideWhenUsed/>
    <w:rsid w:val="0097489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79"/>
    <w:unhideWhenUsed/>
    <w:rsid w:val="0097489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79"/>
    <w:rsid w:val="0097489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79"/>
    <w:semiHidden/>
    <w:unhideWhenUsed/>
    <w:rsid w:val="0097489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79"/>
    <w:semiHidden/>
    <w:rsid w:val="00974893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0F4139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91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-Design">
  <a:themeElements>
    <a:clrScheme name="Benutzerdefiniert 3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7225"/>
      </a:accent1>
      <a:accent2>
        <a:srgbClr val="004F89"/>
      </a:accent2>
      <a:accent3>
        <a:srgbClr val="EF7D00"/>
      </a:accent3>
      <a:accent4>
        <a:srgbClr val="9B1868"/>
      </a:accent4>
      <a:accent5>
        <a:srgbClr val="C00000"/>
      </a:accent5>
      <a:accent6>
        <a:srgbClr val="E8E8E8"/>
      </a:accent6>
      <a:hlink>
        <a:srgbClr val="A84D97"/>
      </a:hlink>
      <a:folHlink>
        <a:srgbClr val="008BD2"/>
      </a:folHlink>
    </a:clrScheme>
    <a:fontScheme name="PharmaDesign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  <a:effectLst/>
      </a:spPr>
      <a:bodyPr wrap="square" lIns="0" tIns="0" rIns="0" bIns="0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Authr</b:Tag>
    <b:SourceType>Book</b:SourceType>
    <b:Guid>{BA01FD2C-EDFC-4D13-8F46-679005D5D2FB}</b:Guid>
    <b:Author>
      <b:Author>
        <b:NameList>
          <b:Person>
            <b:Last>Autor</b:Last>
            <b:First>Anton</b:First>
          </b:Person>
        </b:NameList>
      </b:Author>
    </b:Author>
    <b:Title>Titel</b:Title>
    <b:Year>Jahr</b:Year>
    <b:City>Ort</b:City>
    <b:Publisher>Verleger</b:Publisher>
    <b:RefOrder>1</b:RefOrder>
  </b:Source>
</b:Sourc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F3F252D07600E43B9059B590494D091" ma:contentTypeVersion="4" ma:contentTypeDescription="Ein neues Dokument erstellen." ma:contentTypeScope="" ma:versionID="f42fc90c41b46462364f805a877ac76a">
  <xsd:schema xmlns:xsd="http://www.w3.org/2001/XMLSchema" xmlns:xs="http://www.w3.org/2001/XMLSchema" xmlns:p="http://schemas.microsoft.com/office/2006/metadata/properties" xmlns:ns2="8941aec7-3fd2-4c78-bf55-21bf1983d2e3" targetNamespace="http://schemas.microsoft.com/office/2006/metadata/properties" ma:root="true" ma:fieldsID="025737ad77e449a7e3dd26c32a472939" ns2:_="">
    <xsd:import namespace="8941aec7-3fd2-4c78-bf55-21bf1983d2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41aec7-3fd2-4c78-bf55-21bf1983d2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7B781F-CA08-491A-A6F1-F7575EFA338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1B9E7B-1F5D-4650-8E1E-7519107C43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00BED3-F54C-414D-A2A4-3CB9371644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3FD4C7B-B8B6-4FAA-A9F5-709A3F29FC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41aec7-3fd2-4c78-bf55-21bf1983d2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388</Words>
  <Characters>2448</Characters>
  <Application>Microsoft Office Word</Application>
  <DocSecurity>0</DocSecurity>
  <Lines>20</Lines>
  <Paragraphs>5</Paragraphs>
  <ScaleCrop>false</ScaleCrop>
  <Company/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Wettstein Franziska</dc:creator>
  <cp:keywords/>
  <cp:lastModifiedBy>Eliane Ramseier</cp:lastModifiedBy>
  <cp:revision>6</cp:revision>
  <cp:lastPrinted>2024-03-05T19:20:00Z</cp:lastPrinted>
  <dcterms:created xsi:type="dcterms:W3CDTF">2025-02-27T13:53:00Z</dcterms:created>
  <dcterms:modified xsi:type="dcterms:W3CDTF">2025-03-06T11:41:00Z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0x0101004F3F252D07600E43B9059B590494D091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Order">
    <vt:r8>4400</vt:r8>
  </property>
</Properties>
</file>